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EA72" w14:textId="63D40FE8" w:rsidR="007166CE" w:rsidRDefault="00D934B3" w:rsidP="0058244C">
      <w:pPr>
        <w:pStyle w:val="berschrift1"/>
        <w:rPr>
          <w:b w:val="0"/>
          <w:bCs w:val="0"/>
          <w:sz w:val="32"/>
          <w:szCs w:val="32"/>
        </w:rPr>
      </w:pPr>
      <w:r>
        <w:rPr>
          <w:b w:val="0"/>
          <w:bCs w:val="0"/>
          <w:noProof/>
          <w:sz w:val="32"/>
          <w:szCs w:val="32"/>
        </w:rPr>
        <w:drawing>
          <wp:inline distT="0" distB="0" distL="0" distR="0" wp14:anchorId="597322F4" wp14:editId="1C4C5977">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D5DF6B" w14:textId="77777777" w:rsidR="007166CE" w:rsidRDefault="007166CE" w:rsidP="007166CE">
      <w:pPr>
        <w:pStyle w:val="berschrift1"/>
      </w:pPr>
      <w:r>
        <w:br w:type="page"/>
      </w:r>
      <w:r>
        <w:lastRenderedPageBreak/>
        <w:t>Vorwort</w:t>
      </w:r>
    </w:p>
    <w:p w14:paraId="79E8FB10"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9F483E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47629B0" w14:textId="77777777" w:rsidR="007166CE" w:rsidRDefault="007166CE" w:rsidP="007166CE">
      <w:r>
        <w:t>Euch allen wünsche ich Gottes reichen Segen und dass Ihr für Euch interessante Texte hier findet. Für Anregungen bin ich immer dankbar.</w:t>
      </w:r>
    </w:p>
    <w:p w14:paraId="342A11E4" w14:textId="77777777" w:rsidR="007166CE" w:rsidRDefault="007166CE" w:rsidP="007166CE">
      <w:r>
        <w:t>Gruß &amp; Segen,</w:t>
      </w:r>
    </w:p>
    <w:p w14:paraId="4CFD2035" w14:textId="77777777" w:rsidR="007166CE" w:rsidRDefault="007166CE" w:rsidP="007166CE">
      <w:r>
        <w:t>Andreas</w:t>
      </w:r>
    </w:p>
    <w:p w14:paraId="25C97C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CA6A9D" w14:textId="2AA212CB" w:rsidR="00BD71A4" w:rsidRDefault="0049086B">
      <w:pPr>
        <w:spacing w:after="0" w:line="240" w:lineRule="auto"/>
      </w:pPr>
      <w:r>
        <w:rPr>
          <w:noProof/>
        </w:rPr>
        <w:drawing>
          <wp:inline distT="0" distB="0" distL="0" distR="0" wp14:anchorId="26B7B1C4" wp14:editId="4DD9A72A">
            <wp:extent cx="5219700" cy="6743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219700" cy="6743700"/>
                    </a:xfrm>
                    <a:prstGeom prst="rect">
                      <a:avLst/>
                    </a:prstGeom>
                  </pic:spPr>
                </pic:pic>
              </a:graphicData>
            </a:graphic>
          </wp:inline>
        </w:drawing>
      </w:r>
    </w:p>
    <w:p w14:paraId="1968CCB3" w14:textId="77777777" w:rsidR="00BD71A4" w:rsidRDefault="00BD71A4">
      <w:pPr>
        <w:spacing w:after="0" w:line="240" w:lineRule="auto"/>
        <w:rPr>
          <w:rFonts w:eastAsia="Times New Roman"/>
          <w:b/>
          <w:bCs/>
          <w:color w:val="000000"/>
          <w:kern w:val="36"/>
          <w:sz w:val="36"/>
          <w:szCs w:val="48"/>
          <w:lang w:eastAsia="de-DE"/>
        </w:rPr>
      </w:pPr>
      <w:r>
        <w:br w:type="page"/>
      </w:r>
    </w:p>
    <w:p w14:paraId="28238E4C" w14:textId="77777777" w:rsidR="0049086B" w:rsidRDefault="0049086B" w:rsidP="0049086B">
      <w:pPr>
        <w:pStyle w:val="berschrift1"/>
        <w:rPr>
          <w:sz w:val="48"/>
        </w:rPr>
      </w:pPr>
      <w:proofErr w:type="spellStart"/>
      <w:r>
        <w:t>Draconites</w:t>
      </w:r>
      <w:proofErr w:type="spellEnd"/>
      <w:r>
        <w:t xml:space="preserve">, Johannes - Von dem </w:t>
      </w:r>
      <w:proofErr w:type="spellStart"/>
      <w:r>
        <w:t>Stuel</w:t>
      </w:r>
      <w:proofErr w:type="spellEnd"/>
      <w:r>
        <w:t xml:space="preserve"> im </w:t>
      </w:r>
      <w:proofErr w:type="spellStart"/>
      <w:r>
        <w:t>Himel</w:t>
      </w:r>
      <w:proofErr w:type="spellEnd"/>
      <w:r>
        <w:t xml:space="preserve"> </w:t>
      </w:r>
      <w:proofErr w:type="spellStart"/>
      <w:r>
        <w:t>darauff</w:t>
      </w:r>
      <w:proofErr w:type="spellEnd"/>
      <w:r>
        <w:t xml:space="preserve"> einer sitzt Gestalt wie ein </w:t>
      </w:r>
      <w:proofErr w:type="spellStart"/>
      <w:r>
        <w:t>mensch</w:t>
      </w:r>
      <w:proofErr w:type="spellEnd"/>
      <w:r>
        <w:t>.</w:t>
      </w:r>
    </w:p>
    <w:p w14:paraId="7716C8CE" w14:textId="77777777" w:rsidR="0049086B" w:rsidRDefault="0049086B" w:rsidP="0049086B">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402286D0" w14:textId="77777777" w:rsidR="0049086B" w:rsidRDefault="0049086B" w:rsidP="0049086B">
      <w:pPr>
        <w:pStyle w:val="StandardWeb"/>
      </w:pPr>
      <w:r>
        <w:t xml:space="preserve">Hesekiel. </w:t>
      </w:r>
    </w:p>
    <w:p w14:paraId="079ABCB2" w14:textId="77777777" w:rsidR="0049086B" w:rsidRDefault="0049086B" w:rsidP="0049086B">
      <w:pPr>
        <w:pStyle w:val="StandardWeb"/>
      </w:pPr>
      <w:proofErr w:type="spellStart"/>
      <w:r>
        <w:rPr>
          <w:rStyle w:val="Fett"/>
          <w:rFonts w:eastAsiaTheme="majorEastAsia"/>
        </w:rPr>
        <w:t>Auff</w:t>
      </w:r>
      <w:proofErr w:type="spellEnd"/>
      <w:r>
        <w:rPr>
          <w:rStyle w:val="Fett"/>
          <w:rFonts w:eastAsiaTheme="majorEastAsia"/>
        </w:rPr>
        <w:t xml:space="preserve"> dem </w:t>
      </w:r>
      <w:proofErr w:type="spellStart"/>
      <w:r>
        <w:rPr>
          <w:rStyle w:val="Fett"/>
          <w:rFonts w:eastAsiaTheme="majorEastAsia"/>
        </w:rPr>
        <w:t>Stuel</w:t>
      </w:r>
      <w:proofErr w:type="spellEnd"/>
      <w:r>
        <w:rPr>
          <w:rStyle w:val="Fett"/>
          <w:rFonts w:eastAsiaTheme="majorEastAsia"/>
        </w:rPr>
        <w:t xml:space="preserve"> </w:t>
      </w:r>
      <w:proofErr w:type="spellStart"/>
      <w:r>
        <w:rPr>
          <w:rStyle w:val="Fett"/>
          <w:rFonts w:eastAsiaTheme="majorEastAsia"/>
        </w:rPr>
        <w:t>sas</w:t>
      </w:r>
      <w:proofErr w:type="spellEnd"/>
      <w:r>
        <w:rPr>
          <w:rStyle w:val="Fett"/>
          <w:rFonts w:eastAsiaTheme="majorEastAsia"/>
        </w:rPr>
        <w:t xml:space="preserve"> einer gleich wie ein </w:t>
      </w:r>
      <w:proofErr w:type="spellStart"/>
      <w:r>
        <w:rPr>
          <w:rStyle w:val="Fett"/>
          <w:rFonts w:eastAsiaTheme="majorEastAsia"/>
        </w:rPr>
        <w:t>mensch</w:t>
      </w:r>
      <w:proofErr w:type="spellEnd"/>
      <w:r>
        <w:rPr>
          <w:rStyle w:val="Fett"/>
          <w:rFonts w:eastAsiaTheme="majorEastAsia"/>
        </w:rPr>
        <w:t xml:space="preserve"> </w:t>
      </w:r>
      <w:proofErr w:type="spellStart"/>
      <w:r>
        <w:rPr>
          <w:rStyle w:val="Fett"/>
          <w:rFonts w:eastAsiaTheme="majorEastAsia"/>
        </w:rPr>
        <w:t>gestalt</w:t>
      </w:r>
      <w:proofErr w:type="spellEnd"/>
      <w:r>
        <w:rPr>
          <w:rStyle w:val="Fett"/>
          <w:rFonts w:eastAsiaTheme="majorEastAsia"/>
        </w:rPr>
        <w:t xml:space="preserve"> und ich </w:t>
      </w:r>
      <w:proofErr w:type="spellStart"/>
      <w:r>
        <w:rPr>
          <w:rStyle w:val="Fett"/>
          <w:rFonts w:eastAsiaTheme="majorEastAsia"/>
        </w:rPr>
        <w:t>sahe</w:t>
      </w:r>
      <w:proofErr w:type="spellEnd"/>
      <w:r>
        <w:rPr>
          <w:rStyle w:val="Fett"/>
          <w:rFonts w:eastAsiaTheme="majorEastAsia"/>
        </w:rPr>
        <w:t xml:space="preserve"> das es war wie </w:t>
      </w:r>
      <w:proofErr w:type="spellStart"/>
      <w:r>
        <w:rPr>
          <w:rStyle w:val="Fett"/>
          <w:rFonts w:eastAsiaTheme="majorEastAsia"/>
        </w:rPr>
        <w:t>liecht</w:t>
      </w:r>
      <w:proofErr w:type="spellEnd"/>
      <w:r>
        <w:rPr>
          <w:rStyle w:val="Fett"/>
          <w:rFonts w:eastAsiaTheme="majorEastAsia"/>
        </w:rPr>
        <w:t xml:space="preserve"> helle.</w:t>
      </w:r>
      <w:r>
        <w:t xml:space="preserve"> 1. </w:t>
      </w:r>
    </w:p>
    <w:p w14:paraId="5645B80D" w14:textId="77777777" w:rsidR="0049086B" w:rsidRDefault="0049086B" w:rsidP="0049086B">
      <w:pPr>
        <w:pStyle w:val="StandardWeb"/>
      </w:pPr>
      <w:r>
        <w:rPr>
          <w:rStyle w:val="Fett"/>
          <w:rFonts w:eastAsiaTheme="majorEastAsia"/>
        </w:rPr>
        <w:t xml:space="preserve">Man </w:t>
      </w:r>
      <w:proofErr w:type="spellStart"/>
      <w:r>
        <w:rPr>
          <w:rStyle w:val="Fett"/>
          <w:rFonts w:eastAsiaTheme="majorEastAsia"/>
        </w:rPr>
        <w:t>hoeret</w:t>
      </w:r>
      <w:proofErr w:type="spellEnd"/>
      <w:r>
        <w:rPr>
          <w:rStyle w:val="Fett"/>
          <w:rFonts w:eastAsiaTheme="majorEastAsia"/>
        </w:rPr>
        <w:t xml:space="preserve"> die </w:t>
      </w:r>
      <w:proofErr w:type="spellStart"/>
      <w:r>
        <w:rPr>
          <w:rStyle w:val="Fett"/>
          <w:rFonts w:eastAsiaTheme="majorEastAsia"/>
        </w:rPr>
        <w:t>fluegel</w:t>
      </w:r>
      <w:proofErr w:type="spellEnd"/>
      <w:r>
        <w:rPr>
          <w:rStyle w:val="Fett"/>
          <w:rFonts w:eastAsiaTheme="majorEastAsia"/>
        </w:rPr>
        <w:t xml:space="preserve"> der Cherubim rauschen / wie eine </w:t>
      </w:r>
      <w:proofErr w:type="spellStart"/>
      <w:r>
        <w:rPr>
          <w:rStyle w:val="Fett"/>
          <w:rFonts w:eastAsiaTheme="majorEastAsia"/>
        </w:rPr>
        <w:t>stim</w:t>
      </w:r>
      <w:proofErr w:type="spellEnd"/>
      <w:r>
        <w:rPr>
          <w:rStyle w:val="Fett"/>
          <w:rFonts w:eastAsiaTheme="majorEastAsia"/>
        </w:rPr>
        <w:t xml:space="preserve"> des </w:t>
      </w:r>
      <w:proofErr w:type="spellStart"/>
      <w:r>
        <w:rPr>
          <w:rStyle w:val="Fett"/>
          <w:rFonts w:eastAsiaTheme="majorEastAsia"/>
        </w:rPr>
        <w:t>Allmechtigen</w:t>
      </w:r>
      <w:proofErr w:type="spellEnd"/>
      <w:r>
        <w:rPr>
          <w:rStyle w:val="Fett"/>
          <w:rFonts w:eastAsiaTheme="majorEastAsia"/>
        </w:rPr>
        <w:t xml:space="preserve"> Gottes wenn er redet.</w:t>
      </w:r>
      <w:r>
        <w:t xml:space="preserve"> 10. </w:t>
      </w:r>
    </w:p>
    <w:p w14:paraId="4BB2BE30" w14:textId="77777777" w:rsidR="0049086B" w:rsidRDefault="0049086B" w:rsidP="0049086B">
      <w:pPr>
        <w:pStyle w:val="StandardWeb"/>
      </w:pPr>
      <w:r>
        <w:rPr>
          <w:rStyle w:val="Fett"/>
          <w:rFonts w:eastAsiaTheme="majorEastAsia"/>
        </w:rPr>
        <w:t xml:space="preserve">Ich </w:t>
      </w:r>
      <w:proofErr w:type="spellStart"/>
      <w:r>
        <w:rPr>
          <w:rStyle w:val="Fett"/>
          <w:rFonts w:eastAsiaTheme="majorEastAsia"/>
        </w:rPr>
        <w:t>wil</w:t>
      </w:r>
      <w:proofErr w:type="spellEnd"/>
      <w:r>
        <w:rPr>
          <w:rStyle w:val="Fett"/>
          <w:rFonts w:eastAsiaTheme="majorEastAsia"/>
        </w:rPr>
        <w:t xml:space="preserve"> euch ein </w:t>
      </w:r>
      <w:proofErr w:type="spellStart"/>
      <w:r>
        <w:rPr>
          <w:rStyle w:val="Fett"/>
          <w:rFonts w:eastAsiaTheme="majorEastAsia"/>
        </w:rPr>
        <w:t>eintrechtig</w:t>
      </w:r>
      <w:proofErr w:type="spellEnd"/>
      <w:r>
        <w:rPr>
          <w:rStyle w:val="Fett"/>
          <w:rFonts w:eastAsiaTheme="majorEastAsia"/>
        </w:rPr>
        <w:t xml:space="preserve"> </w:t>
      </w:r>
      <w:proofErr w:type="spellStart"/>
      <w:r>
        <w:rPr>
          <w:rStyle w:val="Fett"/>
          <w:rFonts w:eastAsiaTheme="majorEastAsia"/>
        </w:rPr>
        <w:t>hertz</w:t>
      </w:r>
      <w:proofErr w:type="spellEnd"/>
      <w:r>
        <w:rPr>
          <w:rStyle w:val="Fett"/>
          <w:rFonts w:eastAsiaTheme="majorEastAsia"/>
        </w:rPr>
        <w:t xml:space="preserve"> geben / und einen </w:t>
      </w:r>
      <w:proofErr w:type="spellStart"/>
      <w:r>
        <w:rPr>
          <w:rStyle w:val="Fett"/>
          <w:rFonts w:eastAsiaTheme="majorEastAsia"/>
        </w:rPr>
        <w:t>newen</w:t>
      </w:r>
      <w:proofErr w:type="spellEnd"/>
      <w:r>
        <w:rPr>
          <w:rStyle w:val="Fett"/>
          <w:rFonts w:eastAsiaTheme="majorEastAsia"/>
        </w:rPr>
        <w:t xml:space="preserve"> geist in euch geben.</w:t>
      </w:r>
      <w:r>
        <w:t xml:space="preserve"> 11. </w:t>
      </w:r>
    </w:p>
    <w:p w14:paraId="23370DC2" w14:textId="77777777" w:rsidR="0049086B" w:rsidRDefault="0049086B" w:rsidP="0049086B">
      <w:pPr>
        <w:pStyle w:val="StandardWeb"/>
      </w:pPr>
      <w:r>
        <w:t xml:space="preserve">Dem </w:t>
      </w:r>
      <w:proofErr w:type="spellStart"/>
      <w:r>
        <w:t>Erbarn</w:t>
      </w:r>
      <w:proofErr w:type="spellEnd"/>
      <w:r>
        <w:t xml:space="preserve"> Weisen </w:t>
      </w:r>
      <w:proofErr w:type="spellStart"/>
      <w:r>
        <w:t>Achtbarn</w:t>
      </w:r>
      <w:proofErr w:type="spellEnd"/>
      <w:r>
        <w:t xml:space="preserve"> </w:t>
      </w:r>
      <w:proofErr w:type="spellStart"/>
      <w:r>
        <w:t>Buergermeistern</w:t>
      </w:r>
      <w:proofErr w:type="spellEnd"/>
      <w:r>
        <w:t xml:space="preserve"> und </w:t>
      </w:r>
      <w:proofErr w:type="spellStart"/>
      <w:r>
        <w:t>Radhern</w:t>
      </w:r>
      <w:proofErr w:type="spellEnd"/>
      <w:r>
        <w:t xml:space="preserve"> </w:t>
      </w:r>
      <w:proofErr w:type="spellStart"/>
      <w:r>
        <w:t>sampt</w:t>
      </w:r>
      <w:proofErr w:type="spellEnd"/>
      <w:r>
        <w:t xml:space="preserve"> allen </w:t>
      </w:r>
      <w:proofErr w:type="spellStart"/>
      <w:r>
        <w:t>Buergern</w:t>
      </w:r>
      <w:proofErr w:type="spellEnd"/>
      <w:r>
        <w:t xml:space="preserve"> zu Rostock so CHRISTUM lieben: </w:t>
      </w:r>
      <w:proofErr w:type="spellStart"/>
      <w:r>
        <w:t>Frid</w:t>
      </w:r>
      <w:proofErr w:type="spellEnd"/>
      <w:r>
        <w:t xml:space="preserve"> durch CHRISTUM. </w:t>
      </w:r>
    </w:p>
    <w:p w14:paraId="1217888C" w14:textId="77777777" w:rsidR="0049086B" w:rsidRDefault="0049086B" w:rsidP="0049086B">
      <w:pPr>
        <w:pStyle w:val="StandardWeb"/>
      </w:pPr>
      <w:r>
        <w:t xml:space="preserve">Weil der Geist in </w:t>
      </w:r>
      <w:proofErr w:type="spellStart"/>
      <w:r>
        <w:t>disem</w:t>
      </w:r>
      <w:proofErr w:type="spellEnd"/>
      <w:r>
        <w:t xml:space="preserve"> </w:t>
      </w:r>
      <w:proofErr w:type="spellStart"/>
      <w:r>
        <w:t>gesichte</w:t>
      </w:r>
      <w:proofErr w:type="spellEnd"/>
      <w:r>
        <w:t xml:space="preserve"> nicht alleine CHRISTUM als einen waren Gott und </w:t>
      </w:r>
      <w:proofErr w:type="spellStart"/>
      <w:r>
        <w:t>menschen</w:t>
      </w:r>
      <w:proofErr w:type="spellEnd"/>
      <w:r>
        <w:t xml:space="preserve"> </w:t>
      </w:r>
      <w:proofErr w:type="spellStart"/>
      <w:r>
        <w:t>darumb</w:t>
      </w:r>
      <w:proofErr w:type="spellEnd"/>
      <w:r>
        <w:t xml:space="preserve"> zeiget das seine Gottheit on die </w:t>
      </w:r>
      <w:proofErr w:type="spellStart"/>
      <w:r>
        <w:t>menscheit</w:t>
      </w:r>
      <w:proofErr w:type="spellEnd"/>
      <w:r>
        <w:t xml:space="preserve"> nicht </w:t>
      </w:r>
      <w:proofErr w:type="spellStart"/>
      <w:r>
        <w:t>erkand</w:t>
      </w:r>
      <w:proofErr w:type="spellEnd"/>
      <w:r>
        <w:t xml:space="preserve"> sein </w:t>
      </w:r>
      <w:proofErr w:type="spellStart"/>
      <w:r>
        <w:t>wil</w:t>
      </w:r>
      <w:proofErr w:type="spellEnd"/>
      <w:r>
        <w:t xml:space="preserve"> / und das wir lernen durch den </w:t>
      </w:r>
      <w:proofErr w:type="spellStart"/>
      <w:r>
        <w:t>glawben</w:t>
      </w:r>
      <w:proofErr w:type="spellEnd"/>
      <w:r>
        <w:t xml:space="preserve"> an den eingefleischten Gott alleine gerecht und selig werden: Sondern auch </w:t>
      </w:r>
      <w:proofErr w:type="spellStart"/>
      <w:r>
        <w:t>darumb</w:t>
      </w:r>
      <w:proofErr w:type="spellEnd"/>
      <w:r>
        <w:t xml:space="preserve"> anzeiget wie die Cherubim </w:t>
      </w:r>
      <w:proofErr w:type="spellStart"/>
      <w:r>
        <w:t>jre</w:t>
      </w:r>
      <w:proofErr w:type="spellEnd"/>
      <w:r>
        <w:t xml:space="preserve"> </w:t>
      </w:r>
      <w:proofErr w:type="spellStart"/>
      <w:r>
        <w:t>fluegel</w:t>
      </w:r>
      <w:proofErr w:type="spellEnd"/>
      <w:r>
        <w:t xml:space="preserve"> aus der </w:t>
      </w:r>
      <w:proofErr w:type="spellStart"/>
      <w:r>
        <w:t>verechterin</w:t>
      </w:r>
      <w:proofErr w:type="spellEnd"/>
      <w:r>
        <w:t xml:space="preserve"> CHRISTI Jerusalem hinaus schwingen / das alle Welt lerne / wie kein </w:t>
      </w:r>
      <w:proofErr w:type="spellStart"/>
      <w:r>
        <w:t>ander</w:t>
      </w:r>
      <w:proofErr w:type="spellEnd"/>
      <w:r>
        <w:t xml:space="preserve"> </w:t>
      </w:r>
      <w:proofErr w:type="spellStart"/>
      <w:r>
        <w:t>ursach</w:t>
      </w:r>
      <w:proofErr w:type="spellEnd"/>
      <w:r>
        <w:t xml:space="preserve"> ist der </w:t>
      </w:r>
      <w:proofErr w:type="spellStart"/>
      <w:r>
        <w:t>verstorung</w:t>
      </w:r>
      <w:proofErr w:type="spellEnd"/>
      <w:r>
        <w:t xml:space="preserve"> aller </w:t>
      </w:r>
      <w:proofErr w:type="spellStart"/>
      <w:r>
        <w:t>menschen</w:t>
      </w:r>
      <w:proofErr w:type="spellEnd"/>
      <w:r>
        <w:t xml:space="preserve"> denn </w:t>
      </w:r>
      <w:proofErr w:type="spellStart"/>
      <w:r>
        <w:t>verachting</w:t>
      </w:r>
      <w:proofErr w:type="spellEnd"/>
      <w:r>
        <w:t xml:space="preserve"> des Evangelischen </w:t>
      </w:r>
      <w:proofErr w:type="spellStart"/>
      <w:r>
        <w:t>Predigamptes</w:t>
      </w:r>
      <w:proofErr w:type="spellEnd"/>
      <w:r>
        <w:t xml:space="preserve"> CHRISTI. Viel aber sind die von CHRISTI </w:t>
      </w:r>
      <w:proofErr w:type="spellStart"/>
      <w:r>
        <w:t>menscheit</w:t>
      </w:r>
      <w:proofErr w:type="spellEnd"/>
      <w:r>
        <w:t xml:space="preserve"> wenig halten / noch mehr sind die den </w:t>
      </w:r>
      <w:proofErr w:type="spellStart"/>
      <w:r>
        <w:t>alleinegerechtundseligmachenden</w:t>
      </w:r>
      <w:proofErr w:type="spellEnd"/>
      <w:r>
        <w:t xml:space="preserve"> </w:t>
      </w:r>
      <w:proofErr w:type="spellStart"/>
      <w:r>
        <w:t>glawben</w:t>
      </w:r>
      <w:proofErr w:type="spellEnd"/>
      <w:r>
        <w:t xml:space="preserve"> verachten / die meisten sind </w:t>
      </w:r>
      <w:proofErr w:type="spellStart"/>
      <w:r>
        <w:t>Epicurer</w:t>
      </w:r>
      <w:proofErr w:type="spellEnd"/>
      <w:r>
        <w:t xml:space="preserve"> die aller Gottes </w:t>
      </w:r>
      <w:proofErr w:type="spellStart"/>
      <w:r>
        <w:t>drewwortte</w:t>
      </w:r>
      <w:proofErr w:type="spellEnd"/>
      <w:r>
        <w:t xml:space="preserve"> spotten / auch die Juden so der </w:t>
      </w:r>
      <w:proofErr w:type="spellStart"/>
      <w:r>
        <w:t>tauffe</w:t>
      </w:r>
      <w:proofErr w:type="spellEnd"/>
      <w:r>
        <w:t xml:space="preserve"> </w:t>
      </w:r>
      <w:proofErr w:type="spellStart"/>
      <w:r>
        <w:t>begeren</w:t>
      </w:r>
      <w:proofErr w:type="spellEnd"/>
      <w:r>
        <w:t xml:space="preserve"> verlachen. So </w:t>
      </w:r>
      <w:proofErr w:type="spellStart"/>
      <w:r>
        <w:t>wil</w:t>
      </w:r>
      <w:proofErr w:type="spellEnd"/>
      <w:r>
        <w:t xml:space="preserve"> ich ein wenig von der </w:t>
      </w:r>
      <w:proofErr w:type="spellStart"/>
      <w:r>
        <w:t>Maiestet</w:t>
      </w:r>
      <w:proofErr w:type="spellEnd"/>
      <w:r>
        <w:t xml:space="preserve"> Christlicher </w:t>
      </w:r>
      <w:proofErr w:type="spellStart"/>
      <w:r>
        <w:t>menscheit</w:t>
      </w:r>
      <w:proofErr w:type="spellEnd"/>
      <w:r>
        <w:t xml:space="preserve"> schreiben / und nicht alleine die Juden und Heiden loben die sich </w:t>
      </w:r>
      <w:proofErr w:type="spellStart"/>
      <w:r>
        <w:t>teuffen</w:t>
      </w:r>
      <w:proofErr w:type="spellEnd"/>
      <w:r>
        <w:t xml:space="preserve"> lassen und </w:t>
      </w:r>
      <w:proofErr w:type="spellStart"/>
      <w:r>
        <w:t>jren</w:t>
      </w:r>
      <w:proofErr w:type="spellEnd"/>
      <w:r>
        <w:t xml:space="preserve"> Christlichen </w:t>
      </w:r>
      <w:proofErr w:type="spellStart"/>
      <w:r>
        <w:t>glawben</w:t>
      </w:r>
      <w:proofErr w:type="spellEnd"/>
      <w:r>
        <w:t xml:space="preserve"> </w:t>
      </w:r>
      <w:proofErr w:type="spellStart"/>
      <w:r>
        <w:t>auff</w:t>
      </w:r>
      <w:proofErr w:type="spellEnd"/>
      <w:r>
        <w:t xml:space="preserve"> </w:t>
      </w:r>
      <w:proofErr w:type="spellStart"/>
      <w:r>
        <w:t>Gottliche</w:t>
      </w:r>
      <w:proofErr w:type="spellEnd"/>
      <w:r>
        <w:t xml:space="preserve"> </w:t>
      </w:r>
      <w:proofErr w:type="spellStart"/>
      <w:r>
        <w:t>verheissunge</w:t>
      </w:r>
      <w:proofErr w:type="spellEnd"/>
      <w:r>
        <w:t xml:space="preserve"> </w:t>
      </w:r>
      <w:proofErr w:type="spellStart"/>
      <w:r>
        <w:t>bawen</w:t>
      </w:r>
      <w:proofErr w:type="spellEnd"/>
      <w:r>
        <w:t xml:space="preserve"> / Sondern auch die </w:t>
      </w:r>
      <w:proofErr w:type="spellStart"/>
      <w:r>
        <w:t>getaufften</w:t>
      </w:r>
      <w:proofErr w:type="spellEnd"/>
      <w:r>
        <w:t xml:space="preserve"> und Christen </w:t>
      </w:r>
      <w:proofErr w:type="spellStart"/>
      <w:r>
        <w:t>vermanen</w:t>
      </w:r>
      <w:proofErr w:type="spellEnd"/>
      <w:r>
        <w:t xml:space="preserve"> das sie </w:t>
      </w:r>
      <w:proofErr w:type="spellStart"/>
      <w:r>
        <w:t>gedencken</w:t>
      </w:r>
      <w:proofErr w:type="spellEnd"/>
      <w:r>
        <w:t xml:space="preserve"> an den Eide Gott in der </w:t>
      </w:r>
      <w:proofErr w:type="spellStart"/>
      <w:r>
        <w:t>tauffe</w:t>
      </w:r>
      <w:proofErr w:type="spellEnd"/>
      <w:r>
        <w:t xml:space="preserve"> </w:t>
      </w:r>
      <w:proofErr w:type="spellStart"/>
      <w:r>
        <w:t>geschworn</w:t>
      </w:r>
      <w:proofErr w:type="spellEnd"/>
      <w:r>
        <w:t xml:space="preserve"> / und durch </w:t>
      </w:r>
      <w:proofErr w:type="spellStart"/>
      <w:r>
        <w:t>lesterung</w:t>
      </w:r>
      <w:proofErr w:type="spellEnd"/>
      <w:r>
        <w:t xml:space="preserve"> des </w:t>
      </w:r>
      <w:proofErr w:type="spellStart"/>
      <w:r>
        <w:t>glawbens</w:t>
      </w:r>
      <w:proofErr w:type="spellEnd"/>
      <w:r>
        <w:t xml:space="preserve"> an CHRISTUM und </w:t>
      </w:r>
      <w:proofErr w:type="spellStart"/>
      <w:r>
        <w:t>verfolgung</w:t>
      </w:r>
      <w:proofErr w:type="spellEnd"/>
      <w:r>
        <w:t xml:space="preserve"> der Prediger und </w:t>
      </w:r>
      <w:proofErr w:type="spellStart"/>
      <w:r>
        <w:t>getaufften</w:t>
      </w:r>
      <w:proofErr w:type="spellEnd"/>
      <w:r>
        <w:t xml:space="preserve"> nicht </w:t>
      </w:r>
      <w:proofErr w:type="spellStart"/>
      <w:r>
        <w:t>meineydig</w:t>
      </w:r>
      <w:proofErr w:type="spellEnd"/>
      <w:r>
        <w:t xml:space="preserve"> an Gott und </w:t>
      </w:r>
      <w:proofErr w:type="spellStart"/>
      <w:r>
        <w:t>verlorn</w:t>
      </w:r>
      <w:proofErr w:type="spellEnd"/>
      <w:r>
        <w:t xml:space="preserve"> werden. </w:t>
      </w:r>
    </w:p>
    <w:p w14:paraId="2BDE17C3" w14:textId="77777777" w:rsidR="0049086B" w:rsidRDefault="0049086B" w:rsidP="0049086B">
      <w:pPr>
        <w:pStyle w:val="StandardWeb"/>
      </w:pPr>
      <w:r>
        <w:t xml:space="preserve">Es ist keine </w:t>
      </w:r>
      <w:proofErr w:type="spellStart"/>
      <w:r>
        <w:t>grossere</w:t>
      </w:r>
      <w:proofErr w:type="spellEnd"/>
      <w:r>
        <w:t xml:space="preserve"> </w:t>
      </w:r>
      <w:proofErr w:type="spellStart"/>
      <w:r>
        <w:t>kunst</w:t>
      </w:r>
      <w:proofErr w:type="spellEnd"/>
      <w:r>
        <w:t xml:space="preserve"> noch hoher </w:t>
      </w:r>
      <w:proofErr w:type="spellStart"/>
      <w:r>
        <w:t>weißheit</w:t>
      </w:r>
      <w:proofErr w:type="spellEnd"/>
      <w:r>
        <w:t xml:space="preserve"> </w:t>
      </w:r>
      <w:proofErr w:type="spellStart"/>
      <w:r>
        <w:t>auff</w:t>
      </w:r>
      <w:proofErr w:type="spellEnd"/>
      <w:r>
        <w:t xml:space="preserve"> erden denn Gottes </w:t>
      </w:r>
      <w:proofErr w:type="spellStart"/>
      <w:r>
        <w:t>Sone</w:t>
      </w:r>
      <w:proofErr w:type="spellEnd"/>
      <w:r>
        <w:t xml:space="preserve"> JESUM CHRISTUM unsern </w:t>
      </w:r>
      <w:proofErr w:type="spellStart"/>
      <w:r>
        <w:t>Hern</w:t>
      </w:r>
      <w:proofErr w:type="spellEnd"/>
      <w:r>
        <w:t xml:space="preserve"> so kennen und bekennen als in Moses und die Propheten in allen </w:t>
      </w:r>
      <w:proofErr w:type="spellStart"/>
      <w:r>
        <w:t>verheissungen</w:t>
      </w:r>
      <w:proofErr w:type="spellEnd"/>
      <w:r>
        <w:t xml:space="preserve"> </w:t>
      </w:r>
      <w:proofErr w:type="spellStart"/>
      <w:r>
        <w:t>figuren</w:t>
      </w:r>
      <w:proofErr w:type="spellEnd"/>
      <w:r>
        <w:t xml:space="preserve"> </w:t>
      </w:r>
      <w:proofErr w:type="spellStart"/>
      <w:r>
        <w:t>gesichten</w:t>
      </w:r>
      <w:proofErr w:type="spellEnd"/>
      <w:r>
        <w:t xml:space="preserve"> beschrieben haben / </w:t>
      </w:r>
      <w:proofErr w:type="spellStart"/>
      <w:r>
        <w:t>nemlich</w:t>
      </w:r>
      <w:proofErr w:type="spellEnd"/>
      <w:r>
        <w:t xml:space="preserve"> als einen waren Gott und </w:t>
      </w:r>
      <w:proofErr w:type="spellStart"/>
      <w:r>
        <w:t>menschen</w:t>
      </w:r>
      <w:proofErr w:type="spellEnd"/>
      <w:r>
        <w:t xml:space="preserve"> der zugleich aller </w:t>
      </w:r>
      <w:proofErr w:type="spellStart"/>
      <w:r>
        <w:t>erbsuender</w:t>
      </w:r>
      <w:proofErr w:type="spellEnd"/>
      <w:r>
        <w:t xml:space="preserve"> nach dem </w:t>
      </w:r>
      <w:proofErr w:type="spellStart"/>
      <w:r>
        <w:t>gesetz</w:t>
      </w:r>
      <w:proofErr w:type="spellEnd"/>
      <w:r>
        <w:t xml:space="preserve"> ungerecht und </w:t>
      </w:r>
      <w:proofErr w:type="spellStart"/>
      <w:r>
        <w:t>ewigverlorn</w:t>
      </w:r>
      <w:proofErr w:type="spellEnd"/>
      <w:r>
        <w:t xml:space="preserve"> einige </w:t>
      </w:r>
      <w:proofErr w:type="spellStart"/>
      <w:r>
        <w:t>gerechtickeit</w:t>
      </w:r>
      <w:proofErr w:type="spellEnd"/>
      <w:r>
        <w:t xml:space="preserve"> </w:t>
      </w:r>
      <w:proofErr w:type="spellStart"/>
      <w:r>
        <w:t>fur</w:t>
      </w:r>
      <w:proofErr w:type="spellEnd"/>
      <w:r>
        <w:t xml:space="preserve"> Gott und ewige </w:t>
      </w:r>
      <w:proofErr w:type="spellStart"/>
      <w:r>
        <w:t>selickeit</w:t>
      </w:r>
      <w:proofErr w:type="spellEnd"/>
      <w:r>
        <w:t xml:space="preserve"> im </w:t>
      </w:r>
      <w:proofErr w:type="spellStart"/>
      <w:r>
        <w:t>Himelreich</w:t>
      </w:r>
      <w:proofErr w:type="spellEnd"/>
      <w:r>
        <w:t xml:space="preserve"> ist / Durch den </w:t>
      </w:r>
      <w:proofErr w:type="spellStart"/>
      <w:r>
        <w:t>blossen</w:t>
      </w:r>
      <w:proofErr w:type="spellEnd"/>
      <w:r>
        <w:t xml:space="preserve"> </w:t>
      </w:r>
      <w:proofErr w:type="spellStart"/>
      <w:r>
        <w:t>glawben</w:t>
      </w:r>
      <w:proofErr w:type="spellEnd"/>
      <w:r>
        <w:t xml:space="preserve"> aller </w:t>
      </w:r>
      <w:proofErr w:type="spellStart"/>
      <w:r>
        <w:t>verheissungen</w:t>
      </w:r>
      <w:proofErr w:type="spellEnd"/>
      <w:r>
        <w:t xml:space="preserve"> </w:t>
      </w:r>
      <w:proofErr w:type="spellStart"/>
      <w:r>
        <w:t>figuren</w:t>
      </w:r>
      <w:proofErr w:type="spellEnd"/>
      <w:r>
        <w:t xml:space="preserve"> </w:t>
      </w:r>
      <w:proofErr w:type="spellStart"/>
      <w:r>
        <w:t>gesichten</w:t>
      </w:r>
      <w:proofErr w:type="spellEnd"/>
      <w:r>
        <w:t xml:space="preserve"> von dem waren Gott und </w:t>
      </w:r>
      <w:proofErr w:type="spellStart"/>
      <w:r>
        <w:t>menschen</w:t>
      </w:r>
      <w:proofErr w:type="spellEnd"/>
      <w:r>
        <w:t xml:space="preserve"> JESU CHRISTO </w:t>
      </w:r>
      <w:proofErr w:type="spellStart"/>
      <w:r>
        <w:t>gered</w:t>
      </w:r>
      <w:proofErr w:type="spellEnd"/>
      <w:r>
        <w:t xml:space="preserve">. Denn auch CHRISTUS </w:t>
      </w:r>
      <w:proofErr w:type="spellStart"/>
      <w:r>
        <w:t>selbs</w:t>
      </w:r>
      <w:proofErr w:type="spellEnd"/>
      <w:r>
        <w:t xml:space="preserve"> alles was Moses und die Propheten von </w:t>
      </w:r>
      <w:proofErr w:type="spellStart"/>
      <w:r>
        <w:t>jm</w:t>
      </w:r>
      <w:proofErr w:type="spellEnd"/>
      <w:r>
        <w:t xml:space="preserve"> geschrieben haben </w:t>
      </w:r>
      <w:proofErr w:type="spellStart"/>
      <w:r>
        <w:t>darumb</w:t>
      </w:r>
      <w:proofErr w:type="spellEnd"/>
      <w:r>
        <w:t xml:space="preserve"> </w:t>
      </w:r>
      <w:proofErr w:type="spellStart"/>
      <w:r>
        <w:t>geprediget</w:t>
      </w:r>
      <w:proofErr w:type="spellEnd"/>
      <w:r>
        <w:t xml:space="preserve"> und </w:t>
      </w:r>
      <w:proofErr w:type="spellStart"/>
      <w:r>
        <w:t>ausgeleget</w:t>
      </w:r>
      <w:proofErr w:type="spellEnd"/>
      <w:r>
        <w:t xml:space="preserve"> hat / das in alle </w:t>
      </w:r>
      <w:proofErr w:type="spellStart"/>
      <w:r>
        <w:t>welt</w:t>
      </w:r>
      <w:proofErr w:type="spellEnd"/>
      <w:r>
        <w:t xml:space="preserve"> </w:t>
      </w:r>
      <w:proofErr w:type="spellStart"/>
      <w:r>
        <w:t>fur</w:t>
      </w:r>
      <w:proofErr w:type="spellEnd"/>
      <w:r>
        <w:t xml:space="preserve"> der ungerechten und verlornen ewige </w:t>
      </w:r>
      <w:proofErr w:type="spellStart"/>
      <w:r>
        <w:t>gerechtickeit</w:t>
      </w:r>
      <w:proofErr w:type="spellEnd"/>
      <w:r>
        <w:t xml:space="preserve"> </w:t>
      </w:r>
      <w:proofErr w:type="spellStart"/>
      <w:r>
        <w:t>fur</w:t>
      </w:r>
      <w:proofErr w:type="spellEnd"/>
      <w:r>
        <w:t xml:space="preserve"> Gott und ewige </w:t>
      </w:r>
      <w:proofErr w:type="spellStart"/>
      <w:r>
        <w:t>selickeit</w:t>
      </w:r>
      <w:proofErr w:type="spellEnd"/>
      <w:r>
        <w:t xml:space="preserve"> hielt / und sich niemand </w:t>
      </w:r>
      <w:proofErr w:type="spellStart"/>
      <w:r>
        <w:t>unterstuende</w:t>
      </w:r>
      <w:proofErr w:type="spellEnd"/>
      <w:r>
        <w:t xml:space="preserve"> durch ein </w:t>
      </w:r>
      <w:proofErr w:type="spellStart"/>
      <w:r>
        <w:t>ander</w:t>
      </w:r>
      <w:proofErr w:type="spellEnd"/>
      <w:r>
        <w:t xml:space="preserve"> mittel gerecht </w:t>
      </w:r>
      <w:proofErr w:type="spellStart"/>
      <w:r>
        <w:t>zuwerden</w:t>
      </w:r>
      <w:proofErr w:type="spellEnd"/>
      <w:r>
        <w:t xml:space="preserve"> und ewige </w:t>
      </w:r>
      <w:proofErr w:type="spellStart"/>
      <w:r>
        <w:t>selickeit</w:t>
      </w:r>
      <w:proofErr w:type="spellEnd"/>
      <w:r>
        <w:t xml:space="preserve"> </w:t>
      </w:r>
      <w:proofErr w:type="spellStart"/>
      <w:r>
        <w:t>zuerlangen</w:t>
      </w:r>
      <w:proofErr w:type="spellEnd"/>
      <w:r>
        <w:t xml:space="preserve"> / denn durch den </w:t>
      </w:r>
      <w:proofErr w:type="spellStart"/>
      <w:r>
        <w:t>blossen</w:t>
      </w:r>
      <w:proofErr w:type="spellEnd"/>
      <w:r>
        <w:t xml:space="preserve"> </w:t>
      </w:r>
      <w:proofErr w:type="spellStart"/>
      <w:r>
        <w:t>glawben</w:t>
      </w:r>
      <w:proofErr w:type="spellEnd"/>
      <w:r>
        <w:t xml:space="preserve"> des Evangelii Gottes von CHRISTO wie er denn auch </w:t>
      </w:r>
      <w:proofErr w:type="spellStart"/>
      <w:r>
        <w:t>Cleopan</w:t>
      </w:r>
      <w:proofErr w:type="spellEnd"/>
      <w:r>
        <w:t xml:space="preserve"> und seinen gesellen </w:t>
      </w:r>
      <w:proofErr w:type="spellStart"/>
      <w:r>
        <w:t>umb</w:t>
      </w:r>
      <w:proofErr w:type="spellEnd"/>
      <w:r>
        <w:t xml:space="preserve"> nichts anders willen schilt denn das sie nicht </w:t>
      </w:r>
      <w:proofErr w:type="spellStart"/>
      <w:r>
        <w:t>glewbeten</w:t>
      </w:r>
      <w:proofErr w:type="spellEnd"/>
      <w:r>
        <w:t xml:space="preserve"> allem das die Propheten von im </w:t>
      </w:r>
      <w:proofErr w:type="spellStart"/>
      <w:r>
        <w:t>geweissaget</w:t>
      </w:r>
      <w:proofErr w:type="spellEnd"/>
      <w:r>
        <w:t xml:space="preserve"> </w:t>
      </w:r>
      <w:proofErr w:type="spellStart"/>
      <w:r>
        <w:t>hetten</w:t>
      </w:r>
      <w:proofErr w:type="spellEnd"/>
      <w:r>
        <w:t xml:space="preserve">. </w:t>
      </w:r>
      <w:proofErr w:type="spellStart"/>
      <w:r>
        <w:t>Drumb</w:t>
      </w:r>
      <w:proofErr w:type="spellEnd"/>
      <w:r>
        <w:t xml:space="preserve"> wollen auch wir zu Rostock so viel unser Christi sind / mit allen rechten Predigern und Christen kein andere </w:t>
      </w:r>
      <w:proofErr w:type="spellStart"/>
      <w:r>
        <w:t>kunst</w:t>
      </w:r>
      <w:proofErr w:type="spellEnd"/>
      <w:r>
        <w:t xml:space="preserve"> </w:t>
      </w:r>
      <w:proofErr w:type="spellStart"/>
      <w:r>
        <w:t>gerechtundseligk</w:t>
      </w:r>
      <w:proofErr w:type="spellEnd"/>
      <w:r>
        <w:t xml:space="preserve"> </w:t>
      </w:r>
      <w:proofErr w:type="spellStart"/>
      <w:r>
        <w:t>zuwerden</w:t>
      </w:r>
      <w:proofErr w:type="spellEnd"/>
      <w:r>
        <w:t xml:space="preserve"> lernen noch </w:t>
      </w:r>
      <w:proofErr w:type="spellStart"/>
      <w:r>
        <w:t>leren</w:t>
      </w:r>
      <w:proofErr w:type="spellEnd"/>
      <w:r>
        <w:t xml:space="preserve"> denn die </w:t>
      </w:r>
      <w:proofErr w:type="spellStart"/>
      <w:r>
        <w:t>kunst</w:t>
      </w:r>
      <w:proofErr w:type="spellEnd"/>
      <w:r>
        <w:t xml:space="preserve"> aller Patriarchen Propheten Apostel JESUM CHRISTUM: wollen uns auch gar nicht </w:t>
      </w:r>
      <w:proofErr w:type="spellStart"/>
      <w:r>
        <w:t>ergern</w:t>
      </w:r>
      <w:proofErr w:type="spellEnd"/>
      <w:r>
        <w:t xml:space="preserve"> am Creutz Gottes sondern dem </w:t>
      </w:r>
      <w:proofErr w:type="spellStart"/>
      <w:r>
        <w:t>wort</w:t>
      </w:r>
      <w:proofErr w:type="spellEnd"/>
      <w:r>
        <w:t xml:space="preserve"> CHRISTI </w:t>
      </w:r>
      <w:proofErr w:type="spellStart"/>
      <w:r>
        <w:t>glewben</w:t>
      </w:r>
      <w:proofErr w:type="spellEnd"/>
      <w:r>
        <w:t xml:space="preserve"> und Gott </w:t>
      </w:r>
      <w:proofErr w:type="spellStart"/>
      <w:r>
        <w:t>walden</w:t>
      </w:r>
      <w:proofErr w:type="spellEnd"/>
      <w:r>
        <w:t xml:space="preserve"> lassen. </w:t>
      </w:r>
    </w:p>
    <w:p w14:paraId="02425076" w14:textId="77777777" w:rsidR="0049086B" w:rsidRDefault="0049086B" w:rsidP="0049086B">
      <w:pPr>
        <w:pStyle w:val="StandardWeb"/>
      </w:pPr>
      <w:r>
        <w:t xml:space="preserve">Denn ob gleich zwo </w:t>
      </w:r>
      <w:proofErr w:type="spellStart"/>
      <w:r>
        <w:t>nature</w:t>
      </w:r>
      <w:proofErr w:type="spellEnd"/>
      <w:r>
        <w:t xml:space="preserve"> vereiniget sind in CHRISTO / und man sagen kann von menschlicher </w:t>
      </w:r>
      <w:proofErr w:type="spellStart"/>
      <w:r>
        <w:t>nature</w:t>
      </w:r>
      <w:proofErr w:type="spellEnd"/>
      <w:r>
        <w:t xml:space="preserve"> das sie </w:t>
      </w:r>
      <w:proofErr w:type="spellStart"/>
      <w:r>
        <w:t>gelidden</w:t>
      </w:r>
      <w:proofErr w:type="spellEnd"/>
      <w:r>
        <w:t xml:space="preserve"> habe unter </w:t>
      </w:r>
      <w:proofErr w:type="spellStart"/>
      <w:r>
        <w:t>Pontio</w:t>
      </w:r>
      <w:proofErr w:type="spellEnd"/>
      <w:r>
        <w:t xml:space="preserve"> </w:t>
      </w:r>
      <w:proofErr w:type="spellStart"/>
      <w:r>
        <w:t>Pilato</w:t>
      </w:r>
      <w:proofErr w:type="spellEnd"/>
      <w:r>
        <w:t xml:space="preserve"> welches von </w:t>
      </w:r>
      <w:proofErr w:type="spellStart"/>
      <w:r>
        <w:t>Gottlicher</w:t>
      </w:r>
      <w:proofErr w:type="spellEnd"/>
      <w:r>
        <w:t xml:space="preserve"> </w:t>
      </w:r>
      <w:proofErr w:type="spellStart"/>
      <w:r>
        <w:t>nature</w:t>
      </w:r>
      <w:proofErr w:type="spellEnd"/>
      <w:r>
        <w:t xml:space="preserve"> nicht gesagt werden </w:t>
      </w:r>
      <w:proofErr w:type="spellStart"/>
      <w:r>
        <w:t>kan</w:t>
      </w:r>
      <w:proofErr w:type="spellEnd"/>
      <w:r>
        <w:t xml:space="preserve"> als die nicht leiden </w:t>
      </w:r>
      <w:proofErr w:type="spellStart"/>
      <w:r>
        <w:t>kan</w:t>
      </w:r>
      <w:proofErr w:type="spellEnd"/>
      <w:r>
        <w:t xml:space="preserve"> </w:t>
      </w:r>
      <w:proofErr w:type="spellStart"/>
      <w:r>
        <w:t>imerdar</w:t>
      </w:r>
      <w:proofErr w:type="spellEnd"/>
      <w:r>
        <w:t xml:space="preserve"> </w:t>
      </w:r>
      <w:proofErr w:type="spellStart"/>
      <w:r>
        <w:t>Allmechtig</w:t>
      </w:r>
      <w:proofErr w:type="spellEnd"/>
      <w:r>
        <w:t xml:space="preserve"> Lebendig unsterblich: so kann man doch recht sagen von der </w:t>
      </w:r>
      <w:proofErr w:type="spellStart"/>
      <w:r>
        <w:t>Persone</w:t>
      </w:r>
      <w:proofErr w:type="spellEnd"/>
      <w:r>
        <w:t xml:space="preserve"> CHRISTI / der Gott CHRISTUS </w:t>
      </w:r>
      <w:proofErr w:type="spellStart"/>
      <w:r>
        <w:t>geborn</w:t>
      </w:r>
      <w:proofErr w:type="spellEnd"/>
      <w:r>
        <w:t xml:space="preserve"> nach dem </w:t>
      </w:r>
      <w:proofErr w:type="spellStart"/>
      <w:r>
        <w:t>fleisch</w:t>
      </w:r>
      <w:proofErr w:type="spellEnd"/>
      <w:r>
        <w:t xml:space="preserve"> aus Maria der </w:t>
      </w:r>
      <w:proofErr w:type="spellStart"/>
      <w:r>
        <w:t>Jungfrawen</w:t>
      </w:r>
      <w:proofErr w:type="spellEnd"/>
      <w:r>
        <w:t xml:space="preserve"> hat </w:t>
      </w:r>
      <w:proofErr w:type="spellStart"/>
      <w:r>
        <w:t>gelidden</w:t>
      </w:r>
      <w:proofErr w:type="spellEnd"/>
      <w:r>
        <w:t xml:space="preserve"> unter </w:t>
      </w:r>
      <w:proofErr w:type="spellStart"/>
      <w:r>
        <w:t>Pontio</w:t>
      </w:r>
      <w:proofErr w:type="spellEnd"/>
      <w:r>
        <w:t xml:space="preserve"> </w:t>
      </w:r>
      <w:proofErr w:type="spellStart"/>
      <w:r>
        <w:t>Pilato</w:t>
      </w:r>
      <w:proofErr w:type="spellEnd"/>
      <w:r>
        <w:t xml:space="preserve">. Die zwo </w:t>
      </w:r>
      <w:proofErr w:type="spellStart"/>
      <w:r>
        <w:t>natur</w:t>
      </w:r>
      <w:proofErr w:type="spellEnd"/>
      <w:r>
        <w:t xml:space="preserve"> in CHRISTO sind nicht so </w:t>
      </w:r>
      <w:proofErr w:type="spellStart"/>
      <w:r>
        <w:t>zuvermengen</w:t>
      </w:r>
      <w:proofErr w:type="spellEnd"/>
      <w:r>
        <w:t xml:space="preserve"> was man von einer sagen </w:t>
      </w:r>
      <w:proofErr w:type="spellStart"/>
      <w:r>
        <w:t>kan</w:t>
      </w:r>
      <w:proofErr w:type="spellEnd"/>
      <w:r>
        <w:t xml:space="preserve"> das man </w:t>
      </w:r>
      <w:proofErr w:type="spellStart"/>
      <w:r>
        <w:t>solchs</w:t>
      </w:r>
      <w:proofErr w:type="spellEnd"/>
      <w:r>
        <w:t xml:space="preserve"> auch von der andern </w:t>
      </w:r>
      <w:proofErr w:type="spellStart"/>
      <w:r>
        <w:t>sasgen</w:t>
      </w:r>
      <w:proofErr w:type="spellEnd"/>
      <w:r>
        <w:t xml:space="preserve"> </w:t>
      </w:r>
      <w:proofErr w:type="spellStart"/>
      <w:r>
        <w:t>mueste</w:t>
      </w:r>
      <w:proofErr w:type="spellEnd"/>
      <w:r>
        <w:t xml:space="preserve">. Sintemal ein </w:t>
      </w:r>
      <w:proofErr w:type="spellStart"/>
      <w:r>
        <w:t>jgliche</w:t>
      </w:r>
      <w:proofErr w:type="spellEnd"/>
      <w:r>
        <w:t xml:space="preserve"> </w:t>
      </w:r>
      <w:proofErr w:type="spellStart"/>
      <w:r>
        <w:t>natur</w:t>
      </w:r>
      <w:proofErr w:type="spellEnd"/>
      <w:r>
        <w:t xml:space="preserve"> </w:t>
      </w:r>
      <w:proofErr w:type="spellStart"/>
      <w:r>
        <w:t>jre</w:t>
      </w:r>
      <w:proofErr w:type="spellEnd"/>
      <w:r>
        <w:t xml:space="preserve"> </w:t>
      </w:r>
      <w:proofErr w:type="spellStart"/>
      <w:r>
        <w:t>bestimpt</w:t>
      </w:r>
      <w:proofErr w:type="spellEnd"/>
      <w:r>
        <w:t xml:space="preserve"> eigenschafft und </w:t>
      </w:r>
      <w:proofErr w:type="spellStart"/>
      <w:r>
        <w:t>furgeschrieben</w:t>
      </w:r>
      <w:proofErr w:type="spellEnd"/>
      <w:r>
        <w:t xml:space="preserve"> </w:t>
      </w:r>
      <w:proofErr w:type="spellStart"/>
      <w:r>
        <w:t>ampt</w:t>
      </w:r>
      <w:proofErr w:type="spellEnd"/>
      <w:r>
        <w:t xml:space="preserve"> hat: und dennoch kann man von der </w:t>
      </w:r>
      <w:proofErr w:type="spellStart"/>
      <w:r>
        <w:t>gantzen</w:t>
      </w:r>
      <w:proofErr w:type="spellEnd"/>
      <w:r>
        <w:t xml:space="preserve"> </w:t>
      </w:r>
      <w:proofErr w:type="spellStart"/>
      <w:r>
        <w:t>Persone</w:t>
      </w:r>
      <w:proofErr w:type="spellEnd"/>
      <w:r>
        <w:t xml:space="preserve"> CHRISTI sagen das man von beiden sonderlich reden kann: als sagen kann ich CHRISTI </w:t>
      </w:r>
      <w:proofErr w:type="spellStart"/>
      <w:r>
        <w:t>menscheit</w:t>
      </w:r>
      <w:proofErr w:type="spellEnd"/>
      <w:r>
        <w:t xml:space="preserve"> hat </w:t>
      </w:r>
      <w:proofErr w:type="spellStart"/>
      <w:r>
        <w:t>gelidden</w:t>
      </w:r>
      <w:proofErr w:type="spellEnd"/>
      <w:r>
        <w:t xml:space="preserve"> aber nicht seine Gottheit / so ich doch recht sagen </w:t>
      </w:r>
      <w:proofErr w:type="spellStart"/>
      <w:r>
        <w:t>kan</w:t>
      </w:r>
      <w:proofErr w:type="spellEnd"/>
      <w:r>
        <w:t xml:space="preserve"> / der </w:t>
      </w:r>
      <w:proofErr w:type="spellStart"/>
      <w:r>
        <w:t>gecreutziget</w:t>
      </w:r>
      <w:proofErr w:type="spellEnd"/>
      <w:r>
        <w:t xml:space="preserve"> Gott CHRISTUS hat </w:t>
      </w:r>
      <w:proofErr w:type="spellStart"/>
      <w:r>
        <w:t>gelidden</w:t>
      </w:r>
      <w:proofErr w:type="spellEnd"/>
      <w:r>
        <w:t xml:space="preserve">. Die Gottheit </w:t>
      </w:r>
      <w:proofErr w:type="spellStart"/>
      <w:r>
        <w:t>ruget</w:t>
      </w:r>
      <w:proofErr w:type="spellEnd"/>
      <w:r>
        <w:t xml:space="preserve"> das die </w:t>
      </w:r>
      <w:proofErr w:type="spellStart"/>
      <w:r>
        <w:t>menscheit</w:t>
      </w:r>
      <w:proofErr w:type="spellEnd"/>
      <w:r>
        <w:t xml:space="preserve"> leiden kund: denn </w:t>
      </w:r>
      <w:proofErr w:type="spellStart"/>
      <w:r>
        <w:t>solt</w:t>
      </w:r>
      <w:proofErr w:type="spellEnd"/>
      <w:r>
        <w:t xml:space="preserve"> er </w:t>
      </w:r>
      <w:proofErr w:type="spellStart"/>
      <w:r>
        <w:t>fur</w:t>
      </w:r>
      <w:proofErr w:type="spellEnd"/>
      <w:r>
        <w:t xml:space="preserve"> unsere </w:t>
      </w:r>
      <w:proofErr w:type="spellStart"/>
      <w:r>
        <w:t>suende</w:t>
      </w:r>
      <w:proofErr w:type="spellEnd"/>
      <w:r>
        <w:t xml:space="preserve"> </w:t>
      </w:r>
      <w:proofErr w:type="spellStart"/>
      <w:r>
        <w:t>bezalen</w:t>
      </w:r>
      <w:proofErr w:type="spellEnd"/>
      <w:r>
        <w:t xml:space="preserve"> so </w:t>
      </w:r>
      <w:proofErr w:type="spellStart"/>
      <w:r>
        <w:t>must</w:t>
      </w:r>
      <w:proofErr w:type="spellEnd"/>
      <w:r>
        <w:t xml:space="preserve"> er </w:t>
      </w:r>
      <w:proofErr w:type="spellStart"/>
      <w:r>
        <w:t>fur</w:t>
      </w:r>
      <w:proofErr w:type="spellEnd"/>
      <w:r>
        <w:t xml:space="preserve"> uns sterben als ein </w:t>
      </w:r>
      <w:proofErr w:type="spellStart"/>
      <w:r>
        <w:t>mensch</w:t>
      </w:r>
      <w:proofErr w:type="spellEnd"/>
      <w:r>
        <w:t xml:space="preserve"> / und </w:t>
      </w:r>
      <w:proofErr w:type="spellStart"/>
      <w:r>
        <w:t>solt</w:t>
      </w:r>
      <w:proofErr w:type="spellEnd"/>
      <w:r>
        <w:t xml:space="preserve"> er uns gerecht </w:t>
      </w:r>
      <w:proofErr w:type="spellStart"/>
      <w:r>
        <w:t>fur</w:t>
      </w:r>
      <w:proofErr w:type="spellEnd"/>
      <w:r>
        <w:t xml:space="preserve"> Gott und unsterblich machen so </w:t>
      </w:r>
      <w:proofErr w:type="spellStart"/>
      <w:r>
        <w:t>must</w:t>
      </w:r>
      <w:proofErr w:type="spellEnd"/>
      <w:r>
        <w:t xml:space="preserve"> er von todten </w:t>
      </w:r>
      <w:proofErr w:type="spellStart"/>
      <w:r>
        <w:t>aufferstehen</w:t>
      </w:r>
      <w:proofErr w:type="spellEnd"/>
      <w:r>
        <w:t xml:space="preserve"> wie ein Gott. Aber davon </w:t>
      </w:r>
      <w:proofErr w:type="spellStart"/>
      <w:r>
        <w:t>weitter</w:t>
      </w:r>
      <w:proofErr w:type="spellEnd"/>
      <w:r>
        <w:t xml:space="preserve"> in </w:t>
      </w:r>
      <w:proofErr w:type="spellStart"/>
      <w:r>
        <w:t>meienr</w:t>
      </w:r>
      <w:proofErr w:type="spellEnd"/>
      <w:r>
        <w:t xml:space="preserve"> </w:t>
      </w:r>
      <w:proofErr w:type="spellStart"/>
      <w:r>
        <w:t>Apologia</w:t>
      </w:r>
      <w:proofErr w:type="spellEnd"/>
      <w:r>
        <w:t xml:space="preserve"> </w:t>
      </w:r>
      <w:proofErr w:type="spellStart"/>
      <w:r>
        <w:t>widder</w:t>
      </w:r>
      <w:proofErr w:type="spellEnd"/>
      <w:r>
        <w:t xml:space="preserve"> die so mir schuld geben haben ich trenne die zwo </w:t>
      </w:r>
      <w:proofErr w:type="spellStart"/>
      <w:r>
        <w:t>natur</w:t>
      </w:r>
      <w:proofErr w:type="spellEnd"/>
      <w:r>
        <w:t xml:space="preserve"> in CHRISTO. </w:t>
      </w:r>
      <w:proofErr w:type="spellStart"/>
      <w:r>
        <w:t>Drumb</w:t>
      </w:r>
      <w:proofErr w:type="spellEnd"/>
      <w:r>
        <w:t xml:space="preserve"> </w:t>
      </w:r>
      <w:proofErr w:type="spellStart"/>
      <w:r>
        <w:t>sol</w:t>
      </w:r>
      <w:proofErr w:type="spellEnd"/>
      <w:r>
        <w:t xml:space="preserve"> niemand die zwo </w:t>
      </w:r>
      <w:proofErr w:type="spellStart"/>
      <w:r>
        <w:t>natur</w:t>
      </w:r>
      <w:proofErr w:type="spellEnd"/>
      <w:r>
        <w:t xml:space="preserve"> in CHRISTO so scheiden das er von </w:t>
      </w:r>
      <w:proofErr w:type="spellStart"/>
      <w:r>
        <w:t>Gottlicher</w:t>
      </w:r>
      <w:proofErr w:type="spellEnd"/>
      <w:r>
        <w:t xml:space="preserve"> </w:t>
      </w:r>
      <w:proofErr w:type="spellStart"/>
      <w:r>
        <w:t>natur</w:t>
      </w:r>
      <w:proofErr w:type="spellEnd"/>
      <w:r>
        <w:t xml:space="preserve"> alleine sage das sie unsere </w:t>
      </w:r>
      <w:proofErr w:type="spellStart"/>
      <w:r>
        <w:t>gerechtickeit</w:t>
      </w:r>
      <w:proofErr w:type="spellEnd"/>
      <w:r>
        <w:t xml:space="preserve"> und </w:t>
      </w:r>
      <w:proofErr w:type="spellStart"/>
      <w:r>
        <w:t>selickeit</w:t>
      </w:r>
      <w:proofErr w:type="spellEnd"/>
      <w:r>
        <w:t xml:space="preserve"> </w:t>
      </w:r>
      <w:proofErr w:type="spellStart"/>
      <w:r>
        <w:t>seie</w:t>
      </w:r>
      <w:proofErr w:type="spellEnd"/>
      <w:r>
        <w:t xml:space="preserve"> / sondern von </w:t>
      </w:r>
      <w:proofErr w:type="spellStart"/>
      <w:r>
        <w:t>Gottlicher</w:t>
      </w:r>
      <w:proofErr w:type="spellEnd"/>
      <w:r>
        <w:t xml:space="preserve"> und menschlicher </w:t>
      </w:r>
      <w:proofErr w:type="spellStart"/>
      <w:r>
        <w:t>nature</w:t>
      </w:r>
      <w:proofErr w:type="spellEnd"/>
      <w:r>
        <w:t xml:space="preserve"> zugleich </w:t>
      </w:r>
      <w:proofErr w:type="spellStart"/>
      <w:r>
        <w:t>sol</w:t>
      </w:r>
      <w:proofErr w:type="spellEnd"/>
      <w:r>
        <w:t xml:space="preserve"> man predigen / wie Paulus / CHRISTUS ist uns gemacht von Gott zur </w:t>
      </w:r>
      <w:proofErr w:type="spellStart"/>
      <w:r>
        <w:t>gerechtickeit</w:t>
      </w:r>
      <w:proofErr w:type="spellEnd"/>
      <w:r>
        <w:t xml:space="preserve"> und </w:t>
      </w:r>
      <w:proofErr w:type="spellStart"/>
      <w:r>
        <w:t>heiligung</w:t>
      </w:r>
      <w:proofErr w:type="spellEnd"/>
      <w:r>
        <w:t xml:space="preserve"> / </w:t>
      </w:r>
      <w:proofErr w:type="spellStart"/>
      <w:r>
        <w:t>auffdas</w:t>
      </w:r>
      <w:proofErr w:type="spellEnd"/>
      <w:r>
        <w:t xml:space="preserve"> wer sich </w:t>
      </w:r>
      <w:proofErr w:type="spellStart"/>
      <w:r>
        <w:t>rhuemet</w:t>
      </w:r>
      <w:proofErr w:type="spellEnd"/>
      <w:r>
        <w:t xml:space="preserve"> des </w:t>
      </w:r>
      <w:proofErr w:type="spellStart"/>
      <w:r>
        <w:t>Hern</w:t>
      </w:r>
      <w:proofErr w:type="spellEnd"/>
      <w:r>
        <w:t xml:space="preserve"> sich </w:t>
      </w:r>
      <w:proofErr w:type="spellStart"/>
      <w:r>
        <w:t>rhueme</w:t>
      </w:r>
      <w:proofErr w:type="spellEnd"/>
      <w:r>
        <w:t xml:space="preserve">. </w:t>
      </w:r>
    </w:p>
    <w:p w14:paraId="45157052" w14:textId="77777777" w:rsidR="0049086B" w:rsidRDefault="0049086B" w:rsidP="0049086B">
      <w:pPr>
        <w:pStyle w:val="StandardWeb"/>
      </w:pPr>
      <w:r>
        <w:t xml:space="preserve">Sintemal nu Gottes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von CHRISTO gemeine sind Juden und Heiden / also / wer denselben </w:t>
      </w:r>
      <w:proofErr w:type="spellStart"/>
      <w:r>
        <w:t>glewbet</w:t>
      </w:r>
      <w:proofErr w:type="spellEnd"/>
      <w:r>
        <w:t xml:space="preserve"> selig wird. Und ein Jude gen Rostock zu mir </w:t>
      </w:r>
      <w:proofErr w:type="spellStart"/>
      <w:r>
        <w:t>komen</w:t>
      </w:r>
      <w:proofErr w:type="spellEnd"/>
      <w:r>
        <w:t xml:space="preserve"> ist der sich </w:t>
      </w:r>
      <w:proofErr w:type="spellStart"/>
      <w:r>
        <w:t>genant</w:t>
      </w:r>
      <w:proofErr w:type="spellEnd"/>
      <w:r>
        <w:t xml:space="preserve"> hat Salomo </w:t>
      </w:r>
      <w:proofErr w:type="spellStart"/>
      <w:r>
        <w:t>Naphthali</w:t>
      </w:r>
      <w:proofErr w:type="spellEnd"/>
      <w:r>
        <w:t xml:space="preserve"> </w:t>
      </w:r>
      <w:proofErr w:type="spellStart"/>
      <w:r>
        <w:t>Sone</w:t>
      </w:r>
      <w:proofErr w:type="spellEnd"/>
      <w:r>
        <w:t xml:space="preserve"> Priester vom </w:t>
      </w:r>
      <w:proofErr w:type="spellStart"/>
      <w:r>
        <w:t>geschlecht</w:t>
      </w:r>
      <w:proofErr w:type="spellEnd"/>
      <w:r>
        <w:t xml:space="preserve"> </w:t>
      </w:r>
      <w:proofErr w:type="spellStart"/>
      <w:r>
        <w:t>Aheron</w:t>
      </w:r>
      <w:proofErr w:type="spellEnd"/>
      <w:r>
        <w:t xml:space="preserve"> mit einem solchen </w:t>
      </w:r>
      <w:proofErr w:type="spellStart"/>
      <w:r>
        <w:t>bekendnis</w:t>
      </w:r>
      <w:proofErr w:type="spellEnd"/>
      <w:r>
        <w:t xml:space="preserve">: Erstlich </w:t>
      </w:r>
      <w:proofErr w:type="spellStart"/>
      <w:r>
        <w:t>glewbet</w:t>
      </w:r>
      <w:proofErr w:type="spellEnd"/>
      <w:r>
        <w:t xml:space="preserve"> er </w:t>
      </w:r>
      <w:proofErr w:type="spellStart"/>
      <w:r>
        <w:t>darumb</w:t>
      </w:r>
      <w:proofErr w:type="spellEnd"/>
      <w:r>
        <w:t xml:space="preserve"> an CHRISTUM aus Maria der </w:t>
      </w:r>
      <w:proofErr w:type="spellStart"/>
      <w:r>
        <w:t>Jungfrawen</w:t>
      </w:r>
      <w:proofErr w:type="spellEnd"/>
      <w:r>
        <w:t xml:space="preserve"> waren Gott und </w:t>
      </w:r>
      <w:proofErr w:type="spellStart"/>
      <w:r>
        <w:t>menschen</w:t>
      </w:r>
      <w:proofErr w:type="spellEnd"/>
      <w:r>
        <w:t xml:space="preserve"> </w:t>
      </w:r>
      <w:proofErr w:type="spellStart"/>
      <w:r>
        <w:t>geborn</w:t>
      </w:r>
      <w:proofErr w:type="spellEnd"/>
      <w:r>
        <w:t xml:space="preserve"> das </w:t>
      </w:r>
      <w:proofErr w:type="spellStart"/>
      <w:r>
        <w:t>Jesa</w:t>
      </w:r>
      <w:proofErr w:type="spellEnd"/>
      <w:r>
        <w:t xml:space="preserve">. </w:t>
      </w:r>
      <w:proofErr w:type="spellStart"/>
      <w:r>
        <w:t>vij</w:t>
      </w:r>
      <w:proofErr w:type="spellEnd"/>
      <w:r>
        <w:t xml:space="preserve">. </w:t>
      </w:r>
      <w:proofErr w:type="spellStart"/>
      <w:r>
        <w:t>solchs</w:t>
      </w:r>
      <w:proofErr w:type="spellEnd"/>
      <w:r>
        <w:t xml:space="preserve"> zuvor </w:t>
      </w:r>
      <w:proofErr w:type="spellStart"/>
      <w:r>
        <w:t>geweissaget</w:t>
      </w:r>
      <w:proofErr w:type="spellEnd"/>
      <w:r>
        <w:t xml:space="preserve"> / </w:t>
      </w:r>
      <w:proofErr w:type="spellStart"/>
      <w:r>
        <w:t>Sihe</w:t>
      </w:r>
      <w:proofErr w:type="spellEnd"/>
      <w:r>
        <w:t xml:space="preserve"> eine </w:t>
      </w:r>
      <w:proofErr w:type="spellStart"/>
      <w:r>
        <w:t>Jungfraw</w:t>
      </w:r>
      <w:proofErr w:type="spellEnd"/>
      <w:r>
        <w:t xml:space="preserve"> wird schwanger werden und einen </w:t>
      </w:r>
      <w:proofErr w:type="spellStart"/>
      <w:r>
        <w:t>Sone</w:t>
      </w:r>
      <w:proofErr w:type="spellEnd"/>
      <w:r>
        <w:t xml:space="preserve"> </w:t>
      </w:r>
      <w:proofErr w:type="spellStart"/>
      <w:r>
        <w:t>geberen</w:t>
      </w:r>
      <w:proofErr w:type="spellEnd"/>
      <w:r>
        <w:t xml:space="preserve"> des </w:t>
      </w:r>
      <w:proofErr w:type="spellStart"/>
      <w:r>
        <w:t>namen</w:t>
      </w:r>
      <w:proofErr w:type="spellEnd"/>
      <w:r>
        <w:t xml:space="preserve"> </w:t>
      </w:r>
      <w:proofErr w:type="spellStart"/>
      <w:r>
        <w:t>sol</w:t>
      </w:r>
      <w:proofErr w:type="spellEnd"/>
      <w:r>
        <w:t xml:space="preserve"> Emanuel </w:t>
      </w:r>
      <w:proofErr w:type="spellStart"/>
      <w:r>
        <w:t>heissen</w:t>
      </w:r>
      <w:proofErr w:type="spellEnd"/>
      <w:r>
        <w:t xml:space="preserve">: Darnach hielt er vom </w:t>
      </w:r>
      <w:proofErr w:type="spellStart"/>
      <w:r>
        <w:t>Articulo</w:t>
      </w:r>
      <w:proofErr w:type="spellEnd"/>
      <w:r>
        <w:t xml:space="preserve"> </w:t>
      </w:r>
      <w:proofErr w:type="spellStart"/>
      <w:r>
        <w:t>Justificationis</w:t>
      </w:r>
      <w:proofErr w:type="spellEnd"/>
      <w:r>
        <w:t xml:space="preserve"> viel und sprach / ich </w:t>
      </w:r>
      <w:proofErr w:type="spellStart"/>
      <w:r>
        <w:t>glewbe</w:t>
      </w:r>
      <w:proofErr w:type="spellEnd"/>
      <w:r>
        <w:t xml:space="preserve"> nicht alleine das CHRISTUS eben der allerverachtest </w:t>
      </w:r>
      <w:proofErr w:type="spellStart"/>
      <w:r>
        <w:t>seie</w:t>
      </w:r>
      <w:proofErr w:type="spellEnd"/>
      <w:r>
        <w:t xml:space="preserve"> davon Esa. 53. weissaget / und das er mit seinem leiden mich von allen </w:t>
      </w:r>
      <w:proofErr w:type="spellStart"/>
      <w:r>
        <w:t>suenden</w:t>
      </w:r>
      <w:proofErr w:type="spellEnd"/>
      <w:r>
        <w:t xml:space="preserve"> </w:t>
      </w:r>
      <w:proofErr w:type="spellStart"/>
      <w:r>
        <w:t>erloest</w:t>
      </w:r>
      <w:proofErr w:type="spellEnd"/>
      <w:r>
        <w:t xml:space="preserve"> habe / sondern auch das mich Gott </w:t>
      </w:r>
      <w:proofErr w:type="spellStart"/>
      <w:r>
        <w:t>umb</w:t>
      </w:r>
      <w:proofErr w:type="spellEnd"/>
      <w:r>
        <w:t xml:space="preserve"> des </w:t>
      </w:r>
      <w:proofErr w:type="spellStart"/>
      <w:r>
        <w:t>glawbens</w:t>
      </w:r>
      <w:proofErr w:type="spellEnd"/>
      <w:r>
        <w:t xml:space="preserve"> willen an CHRISTUM so gerecht und seligmachen werde / als er unsern Vater Abraham seines </w:t>
      </w:r>
      <w:proofErr w:type="spellStart"/>
      <w:r>
        <w:t>glawbens</w:t>
      </w:r>
      <w:proofErr w:type="spellEnd"/>
      <w:r>
        <w:t xml:space="preserve"> halben gerecht achtet und seligmachet: Endlich hat er nicht alleine vor seiner </w:t>
      </w:r>
      <w:proofErr w:type="spellStart"/>
      <w:r>
        <w:t>tauffe</w:t>
      </w:r>
      <w:proofErr w:type="spellEnd"/>
      <w:r>
        <w:t xml:space="preserve"> solch ein feines </w:t>
      </w:r>
      <w:proofErr w:type="spellStart"/>
      <w:r>
        <w:t>bekendnis</w:t>
      </w:r>
      <w:proofErr w:type="spellEnd"/>
      <w:r>
        <w:t xml:space="preserve"> gethan von den </w:t>
      </w:r>
      <w:proofErr w:type="spellStart"/>
      <w:r>
        <w:t>zehen</w:t>
      </w:r>
      <w:proofErr w:type="spellEnd"/>
      <w:r>
        <w:t xml:space="preserve"> </w:t>
      </w:r>
      <w:proofErr w:type="spellStart"/>
      <w:r>
        <w:t>gebotten</w:t>
      </w:r>
      <w:proofErr w:type="spellEnd"/>
      <w:r>
        <w:t xml:space="preserve"> vom Christlichen </w:t>
      </w:r>
      <w:proofErr w:type="spellStart"/>
      <w:r>
        <w:t>glawben</w:t>
      </w:r>
      <w:proofErr w:type="spellEnd"/>
      <w:r>
        <w:t xml:space="preserve"> vom </w:t>
      </w:r>
      <w:proofErr w:type="spellStart"/>
      <w:r>
        <w:t>gebette</w:t>
      </w:r>
      <w:proofErr w:type="spellEnd"/>
      <w:r>
        <w:t xml:space="preserve"> von der </w:t>
      </w:r>
      <w:proofErr w:type="spellStart"/>
      <w:r>
        <w:t>tauffe</w:t>
      </w:r>
      <w:proofErr w:type="spellEnd"/>
      <w:r>
        <w:t xml:space="preserve"> vom </w:t>
      </w:r>
      <w:proofErr w:type="spellStart"/>
      <w:r>
        <w:t>abendmal</w:t>
      </w:r>
      <w:proofErr w:type="spellEnd"/>
      <w:r>
        <w:t xml:space="preserve"> / das sich seine Paten die vier </w:t>
      </w:r>
      <w:proofErr w:type="spellStart"/>
      <w:r>
        <w:t>Buergermeister</w:t>
      </w:r>
      <w:proofErr w:type="spellEnd"/>
      <w:r>
        <w:t xml:space="preserve"> H. Heinrich </w:t>
      </w:r>
      <w:proofErr w:type="spellStart"/>
      <w:r>
        <w:t>Boldewan</w:t>
      </w:r>
      <w:proofErr w:type="spellEnd"/>
      <w:r>
        <w:t xml:space="preserve"> H. Heinrich </w:t>
      </w:r>
      <w:proofErr w:type="spellStart"/>
      <w:r>
        <w:t>Gultzow</w:t>
      </w:r>
      <w:proofErr w:type="spellEnd"/>
      <w:r>
        <w:t xml:space="preserve"> H. Johan von </w:t>
      </w:r>
      <w:proofErr w:type="spellStart"/>
      <w:r>
        <w:t>Herverden</w:t>
      </w:r>
      <w:proofErr w:type="spellEnd"/>
      <w:r>
        <w:t xml:space="preserve"> H. Peter Brummer und H. Lorentz </w:t>
      </w:r>
      <w:proofErr w:type="spellStart"/>
      <w:r>
        <w:t>Schmit</w:t>
      </w:r>
      <w:proofErr w:type="spellEnd"/>
      <w:r>
        <w:t xml:space="preserve"> und D. Joannes Hoffman und D. Antonius </w:t>
      </w:r>
      <w:proofErr w:type="spellStart"/>
      <w:r>
        <w:t>Freudeman</w:t>
      </w:r>
      <w:proofErr w:type="spellEnd"/>
      <w:r>
        <w:t xml:space="preserve"> und Er Joachim Schroeder und Peter </w:t>
      </w:r>
      <w:proofErr w:type="spellStart"/>
      <w:r>
        <w:t>Landsperger</w:t>
      </w:r>
      <w:proofErr w:type="spellEnd"/>
      <w:r>
        <w:t xml:space="preserve"> </w:t>
      </w:r>
      <w:proofErr w:type="spellStart"/>
      <w:r>
        <w:t>sampt</w:t>
      </w:r>
      <w:proofErr w:type="spellEnd"/>
      <w:r>
        <w:t xml:space="preserve"> andern / verwunderten / sondern hat sich auch mit seiner Hand dem </w:t>
      </w:r>
      <w:proofErr w:type="spellStart"/>
      <w:r>
        <w:t>Hern</w:t>
      </w:r>
      <w:proofErr w:type="spellEnd"/>
      <w:r>
        <w:t xml:space="preserve"> zugeschrieben und in einem </w:t>
      </w:r>
      <w:proofErr w:type="spellStart"/>
      <w:r>
        <w:t>Ebreischen</w:t>
      </w:r>
      <w:proofErr w:type="spellEnd"/>
      <w:r>
        <w:t xml:space="preserve"> </w:t>
      </w:r>
      <w:proofErr w:type="spellStart"/>
      <w:r>
        <w:t>Brieff</w:t>
      </w:r>
      <w:proofErr w:type="spellEnd"/>
      <w:r>
        <w:t xml:space="preserve"> an mich </w:t>
      </w:r>
      <w:proofErr w:type="spellStart"/>
      <w:r>
        <w:t>verheissen</w:t>
      </w:r>
      <w:proofErr w:type="spellEnd"/>
      <w:r>
        <w:t xml:space="preserve"> wie die Prediger zu Rostock an CHRISTUM </w:t>
      </w:r>
      <w:proofErr w:type="spellStart"/>
      <w:r>
        <w:t>zuglewben</w:t>
      </w:r>
      <w:proofErr w:type="spellEnd"/>
      <w:r>
        <w:t xml:space="preserve">: und </w:t>
      </w:r>
      <w:proofErr w:type="spellStart"/>
      <w:r>
        <w:t>ddarauff</w:t>
      </w:r>
      <w:proofErr w:type="spellEnd"/>
      <w:r>
        <w:t xml:space="preserve"> </w:t>
      </w:r>
      <w:proofErr w:type="spellStart"/>
      <w:r>
        <w:t>begeret</w:t>
      </w:r>
      <w:proofErr w:type="spellEnd"/>
      <w:r>
        <w:t xml:space="preserve"> im Namen CHRISTI </w:t>
      </w:r>
      <w:proofErr w:type="spellStart"/>
      <w:r>
        <w:t>getaufft</w:t>
      </w:r>
      <w:proofErr w:type="spellEnd"/>
      <w:r>
        <w:t xml:space="preserve"> </w:t>
      </w:r>
      <w:proofErr w:type="spellStart"/>
      <w:r>
        <w:t>zuwerden</w:t>
      </w:r>
      <w:proofErr w:type="spellEnd"/>
      <w:r>
        <w:t xml:space="preserve">. So bekenne ich das ich in nicht </w:t>
      </w:r>
      <w:proofErr w:type="spellStart"/>
      <w:r>
        <w:t>alleind</w:t>
      </w:r>
      <w:proofErr w:type="spellEnd"/>
      <w:r>
        <w:t xml:space="preserve"> </w:t>
      </w:r>
      <w:proofErr w:type="spellStart"/>
      <w:r>
        <w:t>darumb</w:t>
      </w:r>
      <w:proofErr w:type="spellEnd"/>
      <w:r>
        <w:t xml:space="preserve"> eilend gern nach CHRISTI </w:t>
      </w:r>
      <w:proofErr w:type="spellStart"/>
      <w:r>
        <w:t>befehl</w:t>
      </w:r>
      <w:proofErr w:type="spellEnd"/>
      <w:r>
        <w:t xml:space="preserve"> im Namen des Vaters und des </w:t>
      </w:r>
      <w:proofErr w:type="spellStart"/>
      <w:r>
        <w:t>Sones</w:t>
      </w:r>
      <w:proofErr w:type="spellEnd"/>
      <w:r>
        <w:t xml:space="preserve"> und des Heiligen Geistes </w:t>
      </w:r>
      <w:proofErr w:type="spellStart"/>
      <w:r>
        <w:t>getaufft</w:t>
      </w:r>
      <w:proofErr w:type="spellEnd"/>
      <w:r>
        <w:t xml:space="preserve"> habe / das er von mir </w:t>
      </w:r>
      <w:proofErr w:type="spellStart"/>
      <w:r>
        <w:t>gefraget</w:t>
      </w:r>
      <w:proofErr w:type="spellEnd"/>
      <w:r>
        <w:t xml:space="preserve"> </w:t>
      </w:r>
      <w:proofErr w:type="spellStart"/>
      <w:r>
        <w:t>antworttet</w:t>
      </w:r>
      <w:proofErr w:type="spellEnd"/>
      <w:r>
        <w:t xml:space="preserve"> wie der More Philippo / er </w:t>
      </w:r>
      <w:proofErr w:type="spellStart"/>
      <w:r>
        <w:t>glewbete</w:t>
      </w:r>
      <w:proofErr w:type="spellEnd"/>
      <w:r>
        <w:t xml:space="preserve"> von </w:t>
      </w:r>
      <w:proofErr w:type="spellStart"/>
      <w:r>
        <w:t>hertzen</w:t>
      </w:r>
      <w:proofErr w:type="spellEnd"/>
      <w:r>
        <w:t xml:space="preserve"> an JESUM CHRISTUM: Sondern hab auch in </w:t>
      </w:r>
      <w:proofErr w:type="spellStart"/>
      <w:r>
        <w:t>darumb</w:t>
      </w:r>
      <w:proofErr w:type="spellEnd"/>
      <w:r>
        <w:t xml:space="preserve"> Nathaniel </w:t>
      </w:r>
      <w:proofErr w:type="spellStart"/>
      <w:r>
        <w:t>heissen</w:t>
      </w:r>
      <w:proofErr w:type="spellEnd"/>
      <w:r>
        <w:t xml:space="preserve"> lassen das sein </w:t>
      </w:r>
      <w:proofErr w:type="spellStart"/>
      <w:r>
        <w:t>bekendnis</w:t>
      </w:r>
      <w:proofErr w:type="spellEnd"/>
      <w:r>
        <w:t xml:space="preserve"> von den </w:t>
      </w:r>
      <w:proofErr w:type="spellStart"/>
      <w:r>
        <w:t>zwoen</w:t>
      </w:r>
      <w:proofErr w:type="spellEnd"/>
      <w:r>
        <w:t xml:space="preserve"> </w:t>
      </w:r>
      <w:proofErr w:type="spellStart"/>
      <w:r>
        <w:t>naturen</w:t>
      </w:r>
      <w:proofErr w:type="spellEnd"/>
      <w:r>
        <w:t xml:space="preserve"> in CHRISTO sich </w:t>
      </w:r>
      <w:proofErr w:type="spellStart"/>
      <w:r>
        <w:t>arttet</w:t>
      </w:r>
      <w:proofErr w:type="spellEnd"/>
      <w:r>
        <w:t xml:space="preserve"> nach dem </w:t>
      </w:r>
      <w:proofErr w:type="spellStart"/>
      <w:r>
        <w:t>bekendnis</w:t>
      </w:r>
      <w:proofErr w:type="spellEnd"/>
      <w:r>
        <w:t xml:space="preserve"> des Nathaniels von Cana Joan. 1. welchen Christus </w:t>
      </w:r>
      <w:proofErr w:type="spellStart"/>
      <w:r>
        <w:t>umb</w:t>
      </w:r>
      <w:proofErr w:type="spellEnd"/>
      <w:r>
        <w:t xml:space="preserve"> des willen einen rechten Israeliten nennet das er beide </w:t>
      </w:r>
      <w:proofErr w:type="spellStart"/>
      <w:r>
        <w:t>natur</w:t>
      </w:r>
      <w:proofErr w:type="spellEnd"/>
      <w:r>
        <w:t xml:space="preserve"> in Christo so recht </w:t>
      </w:r>
      <w:proofErr w:type="spellStart"/>
      <w:r>
        <w:t>erkand</w:t>
      </w:r>
      <w:proofErr w:type="spellEnd"/>
      <w:r>
        <w:t xml:space="preserve"> und sprach / du bist Jesus CHRISTUS Gottes </w:t>
      </w:r>
      <w:proofErr w:type="spellStart"/>
      <w:r>
        <w:t>Sone</w:t>
      </w:r>
      <w:proofErr w:type="spellEnd"/>
      <w:r>
        <w:t xml:space="preserve"> der </w:t>
      </w:r>
      <w:proofErr w:type="spellStart"/>
      <w:r>
        <w:t>Koenig</w:t>
      </w:r>
      <w:proofErr w:type="spellEnd"/>
      <w:r>
        <w:t xml:space="preserve"> Israel. Weil nu Paulus spricht / Die liebe </w:t>
      </w:r>
      <w:proofErr w:type="spellStart"/>
      <w:r>
        <w:t>glewbet</w:t>
      </w:r>
      <w:proofErr w:type="spellEnd"/>
      <w:r>
        <w:t xml:space="preserve"> alles und </w:t>
      </w:r>
      <w:proofErr w:type="spellStart"/>
      <w:r>
        <w:t>hoffete</w:t>
      </w:r>
      <w:proofErr w:type="spellEnd"/>
      <w:r>
        <w:t xml:space="preserve"> alles: so </w:t>
      </w:r>
      <w:proofErr w:type="spellStart"/>
      <w:r>
        <w:t>mus</w:t>
      </w:r>
      <w:proofErr w:type="spellEnd"/>
      <w:r>
        <w:t xml:space="preserve"> ich beide von seiner </w:t>
      </w:r>
      <w:proofErr w:type="spellStart"/>
      <w:r>
        <w:t>zukunfft</w:t>
      </w:r>
      <w:proofErr w:type="spellEnd"/>
      <w:r>
        <w:t xml:space="preserve"> und abschiede sagen / das alles Christo </w:t>
      </w:r>
      <w:proofErr w:type="spellStart"/>
      <w:r>
        <w:t>zuehren</w:t>
      </w:r>
      <w:proofErr w:type="spellEnd"/>
      <w:r>
        <w:t xml:space="preserve"> </w:t>
      </w:r>
      <w:proofErr w:type="spellStart"/>
      <w:r>
        <w:t>gescheen</w:t>
      </w:r>
      <w:proofErr w:type="spellEnd"/>
      <w:r>
        <w:t xml:space="preserve"> und der stad Rostock zu lobe: denn es </w:t>
      </w:r>
      <w:proofErr w:type="spellStart"/>
      <w:r>
        <w:t>must</w:t>
      </w:r>
      <w:proofErr w:type="spellEnd"/>
      <w:r>
        <w:t xml:space="preserve"> ein Priester der Juden </w:t>
      </w:r>
      <w:proofErr w:type="spellStart"/>
      <w:r>
        <w:t>komen</w:t>
      </w:r>
      <w:proofErr w:type="spellEnd"/>
      <w:r>
        <w:t xml:space="preserve"> und </w:t>
      </w:r>
      <w:proofErr w:type="spellStart"/>
      <w:r>
        <w:t>Articulum</w:t>
      </w:r>
      <w:proofErr w:type="spellEnd"/>
      <w:r>
        <w:t xml:space="preserve"> </w:t>
      </w:r>
      <w:proofErr w:type="spellStart"/>
      <w:r>
        <w:t>Justificationis</w:t>
      </w:r>
      <w:proofErr w:type="spellEnd"/>
      <w:r>
        <w:t xml:space="preserve"> bekennen / </w:t>
      </w:r>
      <w:proofErr w:type="spellStart"/>
      <w:r>
        <w:t>auffdas</w:t>
      </w:r>
      <w:proofErr w:type="spellEnd"/>
      <w:r>
        <w:t xml:space="preserve"> Christo sein Ehre zu Rostock bliebe. Und </w:t>
      </w:r>
      <w:proofErr w:type="spellStart"/>
      <w:r>
        <w:t>warumb</w:t>
      </w:r>
      <w:proofErr w:type="spellEnd"/>
      <w:r>
        <w:t xml:space="preserve"> </w:t>
      </w:r>
      <w:proofErr w:type="spellStart"/>
      <w:r>
        <w:t>solt</w:t>
      </w:r>
      <w:proofErr w:type="spellEnd"/>
      <w:r>
        <w:t xml:space="preserve"> er </w:t>
      </w:r>
      <w:proofErr w:type="spellStart"/>
      <w:r>
        <w:t>bezalet</w:t>
      </w:r>
      <w:proofErr w:type="spellEnd"/>
      <w:r>
        <w:t xml:space="preserve"> haben das andere schuldig waren: Ich habe sieben Juden zur </w:t>
      </w:r>
      <w:proofErr w:type="spellStart"/>
      <w:r>
        <w:t>tauffe</w:t>
      </w:r>
      <w:proofErr w:type="spellEnd"/>
      <w:r>
        <w:t xml:space="preserve"> bracht (Gott lob) und ist keiner vom </w:t>
      </w:r>
      <w:proofErr w:type="spellStart"/>
      <w:r>
        <w:t>glawben</w:t>
      </w:r>
      <w:proofErr w:type="spellEnd"/>
      <w:r>
        <w:t xml:space="preserve"> abgefallen: Denn reisen von Rostock oder </w:t>
      </w:r>
      <w:proofErr w:type="spellStart"/>
      <w:r>
        <w:t>Marpurg</w:t>
      </w:r>
      <w:proofErr w:type="spellEnd"/>
      <w:r>
        <w:t xml:space="preserve"> im </w:t>
      </w:r>
      <w:proofErr w:type="spellStart"/>
      <w:r>
        <w:t>glawben</w:t>
      </w:r>
      <w:proofErr w:type="spellEnd"/>
      <w:r>
        <w:t xml:space="preserve"> </w:t>
      </w:r>
      <w:proofErr w:type="spellStart"/>
      <w:r>
        <w:t>heist</w:t>
      </w:r>
      <w:proofErr w:type="spellEnd"/>
      <w:r>
        <w:t xml:space="preserve"> nicht abfallen sondern bleiben zu Rostock oder Mar. und </w:t>
      </w:r>
      <w:proofErr w:type="spellStart"/>
      <w:r>
        <w:t>Justificationis</w:t>
      </w:r>
      <w:proofErr w:type="spellEnd"/>
      <w:r>
        <w:t xml:space="preserve"> </w:t>
      </w:r>
      <w:proofErr w:type="spellStart"/>
      <w:r>
        <w:t>Articul</w:t>
      </w:r>
      <w:proofErr w:type="spellEnd"/>
      <w:r>
        <w:t xml:space="preserve">: verleugnen / das </w:t>
      </w:r>
      <w:proofErr w:type="spellStart"/>
      <w:r>
        <w:t>heist</w:t>
      </w:r>
      <w:proofErr w:type="spellEnd"/>
      <w:r>
        <w:t xml:space="preserve"> abfallen vom Christlichen </w:t>
      </w:r>
      <w:proofErr w:type="spellStart"/>
      <w:r>
        <w:t>glawben</w:t>
      </w:r>
      <w:proofErr w:type="spellEnd"/>
      <w:r>
        <w:t xml:space="preserve">. Es klaget mir der sechs </w:t>
      </w:r>
      <w:proofErr w:type="spellStart"/>
      <w:r>
        <w:t>getaufften</w:t>
      </w:r>
      <w:proofErr w:type="spellEnd"/>
      <w:r>
        <w:t xml:space="preserve"> einer / was er unter den Juden geflogen das </w:t>
      </w:r>
      <w:proofErr w:type="spellStart"/>
      <w:r>
        <w:t>fuende</w:t>
      </w:r>
      <w:proofErr w:type="spellEnd"/>
      <w:r>
        <w:t xml:space="preserve"> er unter den Christen / Er </w:t>
      </w:r>
      <w:proofErr w:type="spellStart"/>
      <w:r>
        <w:t>hette</w:t>
      </w:r>
      <w:proofErr w:type="spellEnd"/>
      <w:r>
        <w:t xml:space="preserve"> aber seinen Christlichen </w:t>
      </w:r>
      <w:proofErr w:type="spellStart"/>
      <w:r>
        <w:t>glawben</w:t>
      </w:r>
      <w:proofErr w:type="spellEnd"/>
      <w:r>
        <w:t xml:space="preserve"> </w:t>
      </w:r>
      <w:proofErr w:type="spellStart"/>
      <w:r>
        <w:t>auff</w:t>
      </w:r>
      <w:proofErr w:type="spellEnd"/>
      <w:r>
        <w:t xml:space="preserve"> </w:t>
      </w:r>
      <w:proofErr w:type="spellStart"/>
      <w:r>
        <w:t>Gottliche</w:t>
      </w:r>
      <w:proofErr w:type="spellEnd"/>
      <w:r>
        <w:t xml:space="preserve"> </w:t>
      </w:r>
      <w:proofErr w:type="spellStart"/>
      <w:r>
        <w:t>verheissunge</w:t>
      </w:r>
      <w:proofErr w:type="spellEnd"/>
      <w:r>
        <w:t xml:space="preserve"> so </w:t>
      </w:r>
      <w:proofErr w:type="spellStart"/>
      <w:r>
        <w:t>gegrundet</w:t>
      </w:r>
      <w:proofErr w:type="spellEnd"/>
      <w:r>
        <w:t xml:space="preserve"> das er </w:t>
      </w:r>
      <w:proofErr w:type="spellStart"/>
      <w:r>
        <w:t>umb</w:t>
      </w:r>
      <w:proofErr w:type="spellEnd"/>
      <w:r>
        <w:t xml:space="preserve"> der Christen </w:t>
      </w:r>
      <w:proofErr w:type="spellStart"/>
      <w:r>
        <w:t>geprechen</w:t>
      </w:r>
      <w:proofErr w:type="spellEnd"/>
      <w:r>
        <w:t xml:space="preserve"> willen nicht abfallen </w:t>
      </w:r>
      <w:proofErr w:type="spellStart"/>
      <w:r>
        <w:t>wolt</w:t>
      </w:r>
      <w:proofErr w:type="spellEnd"/>
      <w:r>
        <w:t xml:space="preserve"> vom Christlichen </w:t>
      </w:r>
      <w:proofErr w:type="spellStart"/>
      <w:r>
        <w:t>glawben</w:t>
      </w:r>
      <w:proofErr w:type="spellEnd"/>
      <w:r>
        <w:t xml:space="preserve">. Was hat denn ein </w:t>
      </w:r>
      <w:proofErr w:type="spellStart"/>
      <w:r>
        <w:t>getauffter</w:t>
      </w:r>
      <w:proofErr w:type="spellEnd"/>
      <w:r>
        <w:t xml:space="preserve"> Heide </w:t>
      </w:r>
      <w:proofErr w:type="spellStart"/>
      <w:r>
        <w:t>vorteils</w:t>
      </w:r>
      <w:proofErr w:type="spellEnd"/>
      <w:r>
        <w:t xml:space="preserve"> </w:t>
      </w:r>
      <w:proofErr w:type="spellStart"/>
      <w:r>
        <w:t>fur</w:t>
      </w:r>
      <w:proofErr w:type="spellEnd"/>
      <w:r>
        <w:t xml:space="preserve"> einem </w:t>
      </w:r>
      <w:proofErr w:type="spellStart"/>
      <w:r>
        <w:t>getaufften</w:t>
      </w:r>
      <w:proofErr w:type="spellEnd"/>
      <w:r>
        <w:t xml:space="preserve"> Juden: Ist nicht die </w:t>
      </w:r>
      <w:proofErr w:type="spellStart"/>
      <w:r>
        <w:t>fuelle</w:t>
      </w:r>
      <w:proofErr w:type="spellEnd"/>
      <w:r>
        <w:t xml:space="preserve"> der Heiden </w:t>
      </w:r>
      <w:proofErr w:type="spellStart"/>
      <w:r>
        <w:t>komen</w:t>
      </w:r>
      <w:proofErr w:type="spellEnd"/>
      <w:r>
        <w:t xml:space="preserve"> das auch die </w:t>
      </w:r>
      <w:proofErr w:type="spellStart"/>
      <w:r>
        <w:t>ubrigen</w:t>
      </w:r>
      <w:proofErr w:type="spellEnd"/>
      <w:r>
        <w:t xml:space="preserve"> zu Zion </w:t>
      </w:r>
      <w:proofErr w:type="spellStart"/>
      <w:r>
        <w:t>bekeret</w:t>
      </w:r>
      <w:proofErr w:type="spellEnd"/>
      <w:r>
        <w:t xml:space="preserve"> werden: Oder fallen nicht mehr </w:t>
      </w:r>
      <w:proofErr w:type="spellStart"/>
      <w:r>
        <w:t>genanter</w:t>
      </w:r>
      <w:proofErr w:type="spellEnd"/>
      <w:r>
        <w:t xml:space="preserve"> Christen vom Evangelio denn </w:t>
      </w:r>
      <w:proofErr w:type="spellStart"/>
      <w:r>
        <w:t>getauffter</w:t>
      </w:r>
      <w:proofErr w:type="spellEnd"/>
      <w:r>
        <w:t xml:space="preserve"> Juden: So aber ein </w:t>
      </w:r>
      <w:proofErr w:type="spellStart"/>
      <w:r>
        <w:t>getauffter</w:t>
      </w:r>
      <w:proofErr w:type="spellEnd"/>
      <w:r>
        <w:t xml:space="preserve"> Heide sein </w:t>
      </w:r>
      <w:proofErr w:type="spellStart"/>
      <w:r>
        <w:t>hertz</w:t>
      </w:r>
      <w:proofErr w:type="spellEnd"/>
      <w:r>
        <w:t xml:space="preserve"> </w:t>
      </w:r>
      <w:proofErr w:type="spellStart"/>
      <w:r>
        <w:t>fur</w:t>
      </w:r>
      <w:proofErr w:type="spellEnd"/>
      <w:r>
        <w:t xml:space="preserve"> einem </w:t>
      </w:r>
      <w:proofErr w:type="spellStart"/>
      <w:r>
        <w:t>ungetaufften</w:t>
      </w:r>
      <w:proofErr w:type="spellEnd"/>
      <w:r>
        <w:t xml:space="preserve"> Juden so </w:t>
      </w:r>
      <w:proofErr w:type="spellStart"/>
      <w:r>
        <w:t>zuschleust</w:t>
      </w:r>
      <w:proofErr w:type="spellEnd"/>
      <w:r>
        <w:t xml:space="preserve"> das er vor seiner </w:t>
      </w:r>
      <w:proofErr w:type="spellStart"/>
      <w:r>
        <w:t>tauffe</w:t>
      </w:r>
      <w:proofErr w:type="spellEnd"/>
      <w:r>
        <w:t xml:space="preserve"> nichts </w:t>
      </w:r>
      <w:proofErr w:type="spellStart"/>
      <w:r>
        <w:t>hoeret</w:t>
      </w:r>
      <w:proofErr w:type="spellEnd"/>
      <w:r>
        <w:t xml:space="preserve"> denn </w:t>
      </w:r>
      <w:proofErr w:type="spellStart"/>
      <w:r>
        <w:t>lesterwortt</w:t>
      </w:r>
      <w:proofErr w:type="spellEnd"/>
      <w:r>
        <w:t xml:space="preserve"> und nach seiner </w:t>
      </w:r>
      <w:proofErr w:type="spellStart"/>
      <w:r>
        <w:t>tauffe</w:t>
      </w:r>
      <w:proofErr w:type="spellEnd"/>
      <w:r>
        <w:t xml:space="preserve"> nichts </w:t>
      </w:r>
      <w:proofErr w:type="spellStart"/>
      <w:r>
        <w:t>erferet</w:t>
      </w:r>
      <w:proofErr w:type="spellEnd"/>
      <w:r>
        <w:t xml:space="preserve"> denn </w:t>
      </w:r>
      <w:proofErr w:type="spellStart"/>
      <w:r>
        <w:t>unbarmhertzickeit</w:t>
      </w:r>
      <w:proofErr w:type="spellEnd"/>
      <w:r>
        <w:t xml:space="preserve">: sage mir wer ist schuldig wenn </w:t>
      </w:r>
      <w:proofErr w:type="spellStart"/>
      <w:r>
        <w:t>ergernis</w:t>
      </w:r>
      <w:proofErr w:type="spellEnd"/>
      <w:r>
        <w:t xml:space="preserve"> oder abfalle </w:t>
      </w:r>
      <w:proofErr w:type="spellStart"/>
      <w:r>
        <w:t>geschicht</w:t>
      </w:r>
      <w:proofErr w:type="spellEnd"/>
      <w:r>
        <w:t xml:space="preserve">: aber davon weiter im Evangelio von </w:t>
      </w:r>
      <w:proofErr w:type="spellStart"/>
      <w:r>
        <w:t>zehen</w:t>
      </w:r>
      <w:proofErr w:type="spellEnd"/>
      <w:r>
        <w:t xml:space="preserve"> </w:t>
      </w:r>
      <w:proofErr w:type="spellStart"/>
      <w:r>
        <w:t>aussetzigen</w:t>
      </w:r>
      <w:proofErr w:type="spellEnd"/>
      <w:r>
        <w:t xml:space="preserve"> </w:t>
      </w:r>
      <w:proofErr w:type="spellStart"/>
      <w:r>
        <w:t>uber</w:t>
      </w:r>
      <w:proofErr w:type="spellEnd"/>
      <w:r>
        <w:t xml:space="preserve"> Nathaniels </w:t>
      </w:r>
      <w:proofErr w:type="spellStart"/>
      <w:r>
        <w:t>tauffe</w:t>
      </w:r>
      <w:proofErr w:type="spellEnd"/>
      <w:r>
        <w:t xml:space="preserve"> </w:t>
      </w:r>
      <w:proofErr w:type="spellStart"/>
      <w:r>
        <w:t>gescheen</w:t>
      </w:r>
      <w:proofErr w:type="spellEnd"/>
      <w:r>
        <w:t xml:space="preserve"> / wenn nu meine </w:t>
      </w:r>
      <w:proofErr w:type="spellStart"/>
      <w:r>
        <w:t>Postilla</w:t>
      </w:r>
      <w:proofErr w:type="spellEnd"/>
      <w:r>
        <w:t xml:space="preserve"> gedruckt wird zu Rostock </w:t>
      </w:r>
      <w:proofErr w:type="spellStart"/>
      <w:r>
        <w:t>geprediget</w:t>
      </w:r>
      <w:proofErr w:type="spellEnd"/>
      <w:r>
        <w:t xml:space="preserve">. </w:t>
      </w:r>
    </w:p>
    <w:p w14:paraId="6282CF22" w14:textId="77777777" w:rsidR="0049086B" w:rsidRDefault="0049086B" w:rsidP="0049086B">
      <w:pPr>
        <w:pStyle w:val="StandardWeb"/>
      </w:pPr>
      <w:r>
        <w:t xml:space="preserve">Denn ich gerne </w:t>
      </w:r>
      <w:proofErr w:type="spellStart"/>
      <w:r>
        <w:t>wolt</w:t>
      </w:r>
      <w:proofErr w:type="spellEnd"/>
      <w:r>
        <w:t xml:space="preserve"> </w:t>
      </w:r>
      <w:proofErr w:type="spellStart"/>
      <w:r>
        <w:t>ewren</w:t>
      </w:r>
      <w:proofErr w:type="spellEnd"/>
      <w:r>
        <w:t xml:space="preserve"> </w:t>
      </w:r>
      <w:proofErr w:type="spellStart"/>
      <w:r>
        <w:t>nachkomen</w:t>
      </w:r>
      <w:proofErr w:type="spellEnd"/>
      <w:r>
        <w:t xml:space="preserve"> ein </w:t>
      </w:r>
      <w:proofErr w:type="spellStart"/>
      <w:r>
        <w:t>gedechtnis</w:t>
      </w:r>
      <w:proofErr w:type="spellEnd"/>
      <w:r>
        <w:t xml:space="preserve"> lassen (als Jesaias redet) des </w:t>
      </w:r>
      <w:proofErr w:type="spellStart"/>
      <w:r>
        <w:t>Hern</w:t>
      </w:r>
      <w:proofErr w:type="spellEnd"/>
      <w:r>
        <w:t xml:space="preserve"> </w:t>
      </w:r>
      <w:proofErr w:type="spellStart"/>
      <w:r>
        <w:t>spottlichen</w:t>
      </w:r>
      <w:proofErr w:type="spellEnd"/>
      <w:r>
        <w:t xml:space="preserve"> </w:t>
      </w:r>
      <w:proofErr w:type="spellStart"/>
      <w:r>
        <w:t>lippen</w:t>
      </w:r>
      <w:proofErr w:type="spellEnd"/>
      <w:r>
        <w:t xml:space="preserve"> und </w:t>
      </w:r>
      <w:proofErr w:type="spellStart"/>
      <w:r>
        <w:t>stim</w:t>
      </w:r>
      <w:proofErr w:type="spellEnd"/>
      <w:r>
        <w:t xml:space="preserve"> die man nicht </w:t>
      </w:r>
      <w:proofErr w:type="spellStart"/>
      <w:r>
        <w:t>hoeret</w:t>
      </w:r>
      <w:proofErr w:type="spellEnd"/>
      <w:r>
        <w:t xml:space="preserve"> </w:t>
      </w:r>
      <w:proofErr w:type="spellStart"/>
      <w:r>
        <w:t>auff</w:t>
      </w:r>
      <w:proofErr w:type="spellEnd"/>
      <w:r>
        <w:t xml:space="preserve"> der </w:t>
      </w:r>
      <w:proofErr w:type="spellStart"/>
      <w:r>
        <w:t>gassen</w:t>
      </w:r>
      <w:proofErr w:type="spellEnd"/>
      <w:r>
        <w:t xml:space="preserve">: auch </w:t>
      </w:r>
      <w:proofErr w:type="spellStart"/>
      <w:r>
        <w:t>ddarnach</w:t>
      </w:r>
      <w:proofErr w:type="spellEnd"/>
      <w:r>
        <w:t xml:space="preserve"> ringen das </w:t>
      </w:r>
      <w:proofErr w:type="spellStart"/>
      <w:r>
        <w:t>ewer</w:t>
      </w:r>
      <w:proofErr w:type="spellEnd"/>
      <w:r>
        <w:t xml:space="preserve"> </w:t>
      </w:r>
      <w:proofErr w:type="spellStart"/>
      <w:r>
        <w:t>glawb</w:t>
      </w:r>
      <w:proofErr w:type="spellEnd"/>
      <w:r>
        <w:t xml:space="preserve"> und lieb in aller Welt damit </w:t>
      </w:r>
      <w:proofErr w:type="spellStart"/>
      <w:r>
        <w:t>berhuemeet</w:t>
      </w:r>
      <w:proofErr w:type="spellEnd"/>
      <w:r>
        <w:t xml:space="preserve"> </w:t>
      </w:r>
      <w:proofErr w:type="spellStart"/>
      <w:r>
        <w:t>wuerde</w:t>
      </w:r>
      <w:proofErr w:type="spellEnd"/>
      <w:r>
        <w:t xml:space="preserve"> das wir ein </w:t>
      </w:r>
      <w:proofErr w:type="spellStart"/>
      <w:r>
        <w:t>jglicher</w:t>
      </w:r>
      <w:proofErr w:type="spellEnd"/>
      <w:r>
        <w:t xml:space="preserve"> nach seinem </w:t>
      </w:r>
      <w:proofErr w:type="spellStart"/>
      <w:r>
        <w:t>beruff</w:t>
      </w:r>
      <w:proofErr w:type="spellEnd"/>
      <w:r>
        <w:t xml:space="preserve"> eines </w:t>
      </w:r>
      <w:proofErr w:type="spellStart"/>
      <w:r>
        <w:t>sinnes</w:t>
      </w:r>
      <w:proofErr w:type="spellEnd"/>
      <w:r>
        <w:t xml:space="preserve"> </w:t>
      </w:r>
      <w:proofErr w:type="spellStart"/>
      <w:r>
        <w:t>weren</w:t>
      </w:r>
      <w:proofErr w:type="spellEnd"/>
      <w:r>
        <w:t xml:space="preserve"> Christi Reich </w:t>
      </w:r>
      <w:proofErr w:type="spellStart"/>
      <w:r>
        <w:t>zumehren</w:t>
      </w:r>
      <w:proofErr w:type="spellEnd"/>
      <w:r>
        <w:t xml:space="preserve">. Denn weil </w:t>
      </w:r>
      <w:proofErr w:type="spellStart"/>
      <w:r>
        <w:t>jr</w:t>
      </w:r>
      <w:proofErr w:type="spellEnd"/>
      <w:r>
        <w:t xml:space="preserve"> eben so </w:t>
      </w:r>
      <w:proofErr w:type="spellStart"/>
      <w:r>
        <w:t>wol</w:t>
      </w:r>
      <w:proofErr w:type="spellEnd"/>
      <w:r>
        <w:t xml:space="preserve"> als ich </w:t>
      </w:r>
      <w:proofErr w:type="spellStart"/>
      <w:r>
        <w:t>darumb</w:t>
      </w:r>
      <w:proofErr w:type="spellEnd"/>
      <w:r>
        <w:t xml:space="preserve"> </w:t>
      </w:r>
      <w:proofErr w:type="spellStart"/>
      <w:r>
        <w:t>getaufft</w:t>
      </w:r>
      <w:proofErr w:type="spellEnd"/>
      <w:r>
        <w:t xml:space="preserve"> seit in CHRISTI </w:t>
      </w:r>
      <w:proofErr w:type="spellStart"/>
      <w:r>
        <w:t>tod</w:t>
      </w:r>
      <w:proofErr w:type="spellEnd"/>
      <w:r>
        <w:t xml:space="preserve"> und </w:t>
      </w:r>
      <w:proofErr w:type="spellStart"/>
      <w:r>
        <w:t>aufferstehung</w:t>
      </w:r>
      <w:proofErr w:type="spellEnd"/>
      <w:r>
        <w:t xml:space="preserve"> das wir der </w:t>
      </w:r>
      <w:proofErr w:type="spellStart"/>
      <w:r>
        <w:t>suenden</w:t>
      </w:r>
      <w:proofErr w:type="spellEnd"/>
      <w:r>
        <w:t xml:space="preserve"> abgestorben </w:t>
      </w:r>
      <w:proofErr w:type="spellStart"/>
      <w:r>
        <w:t>wideraufferweckt</w:t>
      </w:r>
      <w:proofErr w:type="spellEnd"/>
      <w:r>
        <w:t xml:space="preserve"> bei Gott ewigleben. So </w:t>
      </w:r>
      <w:proofErr w:type="spellStart"/>
      <w:r>
        <w:t>gebueret</w:t>
      </w:r>
      <w:proofErr w:type="spellEnd"/>
      <w:r>
        <w:t xml:space="preserve"> euch eben so </w:t>
      </w:r>
      <w:proofErr w:type="spellStart"/>
      <w:r>
        <w:t>wol</w:t>
      </w:r>
      <w:proofErr w:type="spellEnd"/>
      <w:r>
        <w:t xml:space="preserve"> als mir den </w:t>
      </w:r>
      <w:proofErr w:type="spellStart"/>
      <w:r>
        <w:t>Eyde</w:t>
      </w:r>
      <w:proofErr w:type="spellEnd"/>
      <w:r>
        <w:t xml:space="preserve"> zuhalten so wir Gott in der </w:t>
      </w:r>
      <w:proofErr w:type="spellStart"/>
      <w:r>
        <w:t>tauffe</w:t>
      </w:r>
      <w:proofErr w:type="spellEnd"/>
      <w:r>
        <w:t xml:space="preserve"> </w:t>
      </w:r>
      <w:proofErr w:type="spellStart"/>
      <w:r>
        <w:t>geschworn</w:t>
      </w:r>
      <w:proofErr w:type="spellEnd"/>
      <w:r>
        <w:t xml:space="preserve"> da wir dem </w:t>
      </w:r>
      <w:proofErr w:type="spellStart"/>
      <w:r>
        <w:t>teuffel</w:t>
      </w:r>
      <w:proofErr w:type="spellEnd"/>
      <w:r>
        <w:t xml:space="preserve"> </w:t>
      </w:r>
      <w:proofErr w:type="spellStart"/>
      <w:r>
        <w:t>widersageten</w:t>
      </w:r>
      <w:proofErr w:type="spellEnd"/>
      <w:r>
        <w:t xml:space="preserve"> und </w:t>
      </w:r>
      <w:proofErr w:type="spellStart"/>
      <w:r>
        <w:t>gelobeten</w:t>
      </w:r>
      <w:proofErr w:type="spellEnd"/>
      <w:r>
        <w:t xml:space="preserve"> aller mittel </w:t>
      </w:r>
      <w:proofErr w:type="spellStart"/>
      <w:r>
        <w:t>zubrauchen</w:t>
      </w:r>
      <w:proofErr w:type="spellEnd"/>
      <w:r>
        <w:t xml:space="preserve"> dadurch CHRISTI Reich </w:t>
      </w:r>
      <w:proofErr w:type="spellStart"/>
      <w:r>
        <w:t>gemerhet</w:t>
      </w:r>
      <w:proofErr w:type="spellEnd"/>
      <w:r>
        <w:t xml:space="preserve"> und des </w:t>
      </w:r>
      <w:proofErr w:type="spellStart"/>
      <w:r>
        <w:t>teuffels</w:t>
      </w:r>
      <w:proofErr w:type="spellEnd"/>
      <w:r>
        <w:t xml:space="preserve"> </w:t>
      </w:r>
      <w:proofErr w:type="spellStart"/>
      <w:r>
        <w:t>verstoeret</w:t>
      </w:r>
      <w:proofErr w:type="spellEnd"/>
      <w:r>
        <w:t xml:space="preserve"> wird / als da sind keinen falschen Gottes dienst leiden / die </w:t>
      </w:r>
      <w:proofErr w:type="spellStart"/>
      <w:r>
        <w:t>Jugent</w:t>
      </w:r>
      <w:proofErr w:type="spellEnd"/>
      <w:r>
        <w:t xml:space="preserve"> mit rechten </w:t>
      </w:r>
      <w:proofErr w:type="spellStart"/>
      <w:r>
        <w:t>lerern</w:t>
      </w:r>
      <w:proofErr w:type="spellEnd"/>
      <w:r>
        <w:t xml:space="preserve"> die </w:t>
      </w:r>
      <w:proofErr w:type="spellStart"/>
      <w:r>
        <w:t>selen</w:t>
      </w:r>
      <w:proofErr w:type="spellEnd"/>
      <w:r>
        <w:t xml:space="preserve"> mit Evangelischen Predigern die armen Christen mit </w:t>
      </w:r>
      <w:proofErr w:type="spellStart"/>
      <w:r>
        <w:t>geburlicher</w:t>
      </w:r>
      <w:proofErr w:type="spellEnd"/>
      <w:r>
        <w:t xml:space="preserve"> </w:t>
      </w:r>
      <w:proofErr w:type="spellStart"/>
      <w:r>
        <w:t>notturfft</w:t>
      </w:r>
      <w:proofErr w:type="spellEnd"/>
      <w:r>
        <w:t xml:space="preserve"> versorgen und beschirmen. Gott wird niemand unschuldig halten der seinen Namen vergeblich </w:t>
      </w:r>
      <w:proofErr w:type="spellStart"/>
      <w:r>
        <w:t>fueret</w:t>
      </w:r>
      <w:proofErr w:type="spellEnd"/>
      <w:r>
        <w:t xml:space="preserve">: Und ich habe </w:t>
      </w:r>
      <w:proofErr w:type="spellStart"/>
      <w:r>
        <w:t>erfaren</w:t>
      </w:r>
      <w:proofErr w:type="spellEnd"/>
      <w:r>
        <w:t xml:space="preserve"> / das die vier Element verschlingen was </w:t>
      </w:r>
      <w:proofErr w:type="spellStart"/>
      <w:r>
        <w:t>Schuelern</w:t>
      </w:r>
      <w:proofErr w:type="spellEnd"/>
      <w:r>
        <w:t xml:space="preserve"> Predigern Armen </w:t>
      </w:r>
      <w:proofErr w:type="spellStart"/>
      <w:r>
        <w:t>genomen</w:t>
      </w:r>
      <w:proofErr w:type="spellEnd"/>
      <w:r>
        <w:t xml:space="preserve"> wird. </w:t>
      </w:r>
    </w:p>
    <w:p w14:paraId="4F5137EC" w14:textId="77777777" w:rsidR="0049086B" w:rsidRDefault="0049086B" w:rsidP="0049086B">
      <w:pPr>
        <w:pStyle w:val="StandardWeb"/>
      </w:pPr>
      <w:proofErr w:type="spellStart"/>
      <w:r>
        <w:t>Drumb</w:t>
      </w:r>
      <w:proofErr w:type="spellEnd"/>
      <w:r>
        <w:t xml:space="preserve"> bitte ich Gott tag und </w:t>
      </w:r>
      <w:proofErr w:type="spellStart"/>
      <w:r>
        <w:t>nacht</w:t>
      </w:r>
      <w:proofErr w:type="spellEnd"/>
      <w:r>
        <w:t xml:space="preserve"> das er uns alle mit seinem Heiligen Geist </w:t>
      </w:r>
      <w:proofErr w:type="spellStart"/>
      <w:r>
        <w:t>erfullen</w:t>
      </w:r>
      <w:proofErr w:type="spellEnd"/>
      <w:r>
        <w:t xml:space="preserve"> und so </w:t>
      </w:r>
      <w:proofErr w:type="spellStart"/>
      <w:r>
        <w:t>regiren</w:t>
      </w:r>
      <w:proofErr w:type="spellEnd"/>
      <w:r>
        <w:t xml:space="preserve"> wolle / das wir </w:t>
      </w:r>
      <w:proofErr w:type="spellStart"/>
      <w:r>
        <w:t>ia</w:t>
      </w:r>
      <w:proofErr w:type="spellEnd"/>
      <w:r>
        <w:t xml:space="preserve"> Gottes </w:t>
      </w:r>
      <w:proofErr w:type="spellStart"/>
      <w:r>
        <w:t>Eyde</w:t>
      </w:r>
      <w:proofErr w:type="spellEnd"/>
      <w:r>
        <w:t xml:space="preserve"> fest halten und in Christo eines </w:t>
      </w:r>
      <w:proofErr w:type="spellStart"/>
      <w:r>
        <w:t>sinnes</w:t>
      </w:r>
      <w:proofErr w:type="spellEnd"/>
      <w:r>
        <w:t xml:space="preserve"> bleiben Christi Reich durch </w:t>
      </w:r>
      <w:proofErr w:type="spellStart"/>
      <w:r>
        <w:t>erzelete</w:t>
      </w:r>
      <w:proofErr w:type="spellEnd"/>
      <w:r>
        <w:t xml:space="preserve"> mittel </w:t>
      </w:r>
      <w:proofErr w:type="spellStart"/>
      <w:r>
        <w:t>zumehren</w:t>
      </w:r>
      <w:proofErr w:type="spellEnd"/>
      <w:r>
        <w:t xml:space="preserve"> / </w:t>
      </w:r>
      <w:proofErr w:type="spellStart"/>
      <w:r>
        <w:t>auffdas</w:t>
      </w:r>
      <w:proofErr w:type="spellEnd"/>
      <w:r>
        <w:t xml:space="preserve"> uns der Herr errette zur </w:t>
      </w:r>
      <w:proofErr w:type="spellStart"/>
      <w:r>
        <w:t>boesen</w:t>
      </w:r>
      <w:proofErr w:type="spellEnd"/>
      <w:r>
        <w:t xml:space="preserve"> zeit und am </w:t>
      </w:r>
      <w:proofErr w:type="spellStart"/>
      <w:r>
        <w:t>Juengsten</w:t>
      </w:r>
      <w:proofErr w:type="spellEnd"/>
      <w:r>
        <w:t xml:space="preserve"> </w:t>
      </w:r>
      <w:proofErr w:type="spellStart"/>
      <w:r>
        <w:t>gericht</w:t>
      </w:r>
      <w:proofErr w:type="spellEnd"/>
      <w:r>
        <w:t xml:space="preserve"> spreche / </w:t>
      </w:r>
      <w:proofErr w:type="spellStart"/>
      <w:r>
        <w:t>Kompt</w:t>
      </w:r>
      <w:proofErr w:type="spellEnd"/>
      <w:r>
        <w:t xml:space="preserve"> </w:t>
      </w:r>
      <w:proofErr w:type="spellStart"/>
      <w:r>
        <w:t>ir</w:t>
      </w:r>
      <w:proofErr w:type="spellEnd"/>
      <w:r>
        <w:t xml:space="preserve"> </w:t>
      </w:r>
      <w:proofErr w:type="spellStart"/>
      <w:r>
        <w:t>Gebenedeieten</w:t>
      </w:r>
      <w:proofErr w:type="spellEnd"/>
      <w:r>
        <w:t xml:space="preserve"> und ererbet meines Vaters Reich: Amen. </w:t>
      </w:r>
    </w:p>
    <w:p w14:paraId="79DB3A23" w14:textId="77777777" w:rsidR="0049086B" w:rsidRDefault="0049086B" w:rsidP="0049086B">
      <w:pPr>
        <w:pStyle w:val="StandardWeb"/>
      </w:pPr>
      <w:r>
        <w:t xml:space="preserve">Geschrieben zu Rostock in der Theologenhause. </w:t>
      </w:r>
    </w:p>
    <w:p w14:paraId="6A525603" w14:textId="77777777" w:rsidR="0049086B" w:rsidRDefault="0049086B" w:rsidP="0049086B">
      <w:pPr>
        <w:pStyle w:val="StandardWeb"/>
      </w:pPr>
      <w:r>
        <w:t xml:space="preserve">3. </w:t>
      </w:r>
      <w:proofErr w:type="spellStart"/>
      <w:r>
        <w:t>Octob</w:t>
      </w:r>
      <w:proofErr w:type="spellEnd"/>
      <w:r>
        <w:t xml:space="preserve">. </w:t>
      </w:r>
      <w:proofErr w:type="spellStart"/>
      <w:r>
        <w:t>M.D.Lv</w:t>
      </w:r>
      <w:proofErr w:type="spellEnd"/>
      <w:r>
        <w:t xml:space="preserve">. </w:t>
      </w:r>
    </w:p>
    <w:p w14:paraId="73BA9052" w14:textId="77777777" w:rsidR="0049086B" w:rsidRDefault="0049086B" w:rsidP="0049086B">
      <w:pPr>
        <w:pStyle w:val="berschrift2"/>
      </w:pPr>
      <w:r>
        <w:t xml:space="preserve">Von dem </w:t>
      </w:r>
      <w:proofErr w:type="spellStart"/>
      <w:r>
        <w:t>Stuel</w:t>
      </w:r>
      <w:proofErr w:type="spellEnd"/>
      <w:r>
        <w:t xml:space="preserve"> im </w:t>
      </w:r>
      <w:proofErr w:type="spellStart"/>
      <w:r>
        <w:t>Himel</w:t>
      </w:r>
      <w:proofErr w:type="spellEnd"/>
      <w:r>
        <w:t xml:space="preserve"> </w:t>
      </w:r>
      <w:proofErr w:type="spellStart"/>
      <w:r>
        <w:t>darauff</w:t>
      </w:r>
      <w:proofErr w:type="spellEnd"/>
      <w:r>
        <w:t xml:space="preserve"> einer sitzt </w:t>
      </w:r>
      <w:proofErr w:type="spellStart"/>
      <w:r>
        <w:t>gestalt</w:t>
      </w:r>
      <w:proofErr w:type="spellEnd"/>
      <w:r>
        <w:t xml:space="preserve"> wie ein </w:t>
      </w:r>
      <w:proofErr w:type="spellStart"/>
      <w:r>
        <w:t>mensch</w:t>
      </w:r>
      <w:proofErr w:type="spellEnd"/>
      <w:r>
        <w:t>: Das Erste Capitel Hesekiel.</w:t>
      </w:r>
    </w:p>
    <w:p w14:paraId="573F94D2" w14:textId="77777777" w:rsidR="0049086B" w:rsidRDefault="0049086B" w:rsidP="0049086B">
      <w:pPr>
        <w:pStyle w:val="StandardWeb"/>
      </w:pPr>
      <w:r>
        <w:t xml:space="preserve">Das Erste Capitel Hesekiel des Propheten ist ein </w:t>
      </w:r>
      <w:proofErr w:type="spellStart"/>
      <w:r>
        <w:t>schones</w:t>
      </w:r>
      <w:proofErr w:type="spellEnd"/>
      <w:r>
        <w:t xml:space="preserve"> </w:t>
      </w:r>
      <w:proofErr w:type="spellStart"/>
      <w:r>
        <w:t>gesicht</w:t>
      </w:r>
      <w:proofErr w:type="spellEnd"/>
      <w:r>
        <w:t xml:space="preserve"> des Heiligen Geistes vom seligen Reich unsers </w:t>
      </w:r>
      <w:proofErr w:type="spellStart"/>
      <w:r>
        <w:t>Hern</w:t>
      </w:r>
      <w:proofErr w:type="spellEnd"/>
      <w:r>
        <w:t xml:space="preserve"> JESU CHRISTI </w:t>
      </w:r>
      <w:proofErr w:type="spellStart"/>
      <w:r>
        <w:t>damti</w:t>
      </w:r>
      <w:proofErr w:type="spellEnd"/>
      <w:r>
        <w:t xml:space="preserve"> gar Herlich nach den Artikeln unsers Christlichen </w:t>
      </w:r>
      <w:proofErr w:type="spellStart"/>
      <w:r>
        <w:t>glawbens</w:t>
      </w:r>
      <w:proofErr w:type="spellEnd"/>
      <w:r>
        <w:t xml:space="preserve"> beschrieben wird der geistliche Wagen </w:t>
      </w:r>
      <w:proofErr w:type="spellStart"/>
      <w:r>
        <w:t>darauff</w:t>
      </w:r>
      <w:proofErr w:type="spellEnd"/>
      <w:r>
        <w:t xml:space="preserve"> CHRISTUS </w:t>
      </w:r>
      <w:proofErr w:type="spellStart"/>
      <w:r>
        <w:t>feret</w:t>
      </w:r>
      <w:proofErr w:type="spellEnd"/>
      <w:r>
        <w:t xml:space="preserve"> in </w:t>
      </w:r>
      <w:proofErr w:type="spellStart"/>
      <w:r>
        <w:t>diser</w:t>
      </w:r>
      <w:proofErr w:type="spellEnd"/>
      <w:r>
        <w:t xml:space="preserve"> </w:t>
      </w:r>
      <w:proofErr w:type="spellStart"/>
      <w:r>
        <w:t>welt</w:t>
      </w:r>
      <w:proofErr w:type="spellEnd"/>
      <w:r>
        <w:t xml:space="preserve"> bis an </w:t>
      </w:r>
      <w:proofErr w:type="spellStart"/>
      <w:r>
        <w:t>jungstentage</w:t>
      </w:r>
      <w:proofErr w:type="spellEnd"/>
      <w:r>
        <w:t xml:space="preserve"> mit seinem </w:t>
      </w:r>
      <w:proofErr w:type="spellStart"/>
      <w:r>
        <w:t>Wortt</w:t>
      </w:r>
      <w:proofErr w:type="spellEnd"/>
      <w:r>
        <w:t xml:space="preserve"> und Geist / </w:t>
      </w:r>
      <w:proofErr w:type="spellStart"/>
      <w:r>
        <w:t>nemlich</w:t>
      </w:r>
      <w:proofErr w:type="spellEnd"/>
      <w:r>
        <w:t xml:space="preserve"> das Evangelische </w:t>
      </w:r>
      <w:proofErr w:type="spellStart"/>
      <w:r>
        <w:t>predigampt</w:t>
      </w:r>
      <w:proofErr w:type="spellEnd"/>
      <w:r>
        <w:t xml:space="preserve"> und die Heilige Christliche Kirchen unter allen </w:t>
      </w:r>
      <w:proofErr w:type="spellStart"/>
      <w:r>
        <w:t>Himeln</w:t>
      </w:r>
      <w:proofErr w:type="spellEnd"/>
      <w:r>
        <w:t xml:space="preserve">. </w:t>
      </w:r>
      <w:proofErr w:type="spellStart"/>
      <w:r>
        <w:t>Sollast</w:t>
      </w:r>
      <w:proofErr w:type="spellEnd"/>
      <w:r>
        <w:t xml:space="preserve"> uns das Capitel in sechs stucke teilen und </w:t>
      </w:r>
      <w:proofErr w:type="spellStart"/>
      <w:r>
        <w:t>ordenlich</w:t>
      </w:r>
      <w:proofErr w:type="spellEnd"/>
      <w:r>
        <w:t xml:space="preserve"> nacheinander mit </w:t>
      </w:r>
      <w:proofErr w:type="spellStart"/>
      <w:r>
        <w:t>schrifften</w:t>
      </w:r>
      <w:proofErr w:type="spellEnd"/>
      <w:r>
        <w:t xml:space="preserve"> auslegen / nach der </w:t>
      </w:r>
      <w:proofErr w:type="spellStart"/>
      <w:r>
        <w:t>regel</w:t>
      </w:r>
      <w:proofErr w:type="spellEnd"/>
      <w:r>
        <w:t xml:space="preserve"> Pauli Rom. 12. Die </w:t>
      </w:r>
      <w:proofErr w:type="spellStart"/>
      <w:r>
        <w:t>Weissagunge</w:t>
      </w:r>
      <w:proofErr w:type="spellEnd"/>
      <w:r>
        <w:t xml:space="preserve"> </w:t>
      </w:r>
      <w:proofErr w:type="spellStart"/>
      <w:r>
        <w:t>seie</w:t>
      </w:r>
      <w:proofErr w:type="spellEnd"/>
      <w:r>
        <w:t xml:space="preserve"> dem </w:t>
      </w:r>
      <w:proofErr w:type="spellStart"/>
      <w:r>
        <w:t>glawben</w:t>
      </w:r>
      <w:proofErr w:type="spellEnd"/>
      <w:r>
        <w:t xml:space="preserve"> </w:t>
      </w:r>
      <w:proofErr w:type="spellStart"/>
      <w:r>
        <w:t>ehnlich</w:t>
      </w:r>
      <w:proofErr w:type="spellEnd"/>
      <w:r>
        <w:t xml:space="preserve">. </w:t>
      </w:r>
    </w:p>
    <w:p w14:paraId="3D3D2005" w14:textId="77777777" w:rsidR="0049086B" w:rsidRDefault="0049086B" w:rsidP="0049086B">
      <w:pPr>
        <w:pStyle w:val="StandardWeb"/>
      </w:pPr>
      <w:r>
        <w:t xml:space="preserve">Im </w:t>
      </w:r>
      <w:proofErr w:type="spellStart"/>
      <w:r>
        <w:t>dreissigsten</w:t>
      </w:r>
      <w:proofErr w:type="spellEnd"/>
      <w:r>
        <w:t xml:space="preserve"> </w:t>
      </w:r>
      <w:proofErr w:type="spellStart"/>
      <w:r>
        <w:t>jare</w:t>
      </w:r>
      <w:proofErr w:type="spellEnd"/>
      <w:r>
        <w:t xml:space="preserve"> am </w:t>
      </w:r>
      <w:proofErr w:type="spellStart"/>
      <w:r>
        <w:t>funfften</w:t>
      </w:r>
      <w:proofErr w:type="spellEnd"/>
      <w:r>
        <w:t xml:space="preserve"> tage des </w:t>
      </w:r>
      <w:proofErr w:type="spellStart"/>
      <w:r>
        <w:t>vierden</w:t>
      </w:r>
      <w:proofErr w:type="spellEnd"/>
      <w:r>
        <w:t xml:space="preserve"> Monden: da ich war unter den gefangenen am </w:t>
      </w:r>
      <w:proofErr w:type="spellStart"/>
      <w:r>
        <w:t>wasser</w:t>
      </w:r>
      <w:proofErr w:type="spellEnd"/>
      <w:r>
        <w:t xml:space="preserve"> </w:t>
      </w:r>
      <w:proofErr w:type="spellStart"/>
      <w:r>
        <w:t>Chebar</w:t>
      </w:r>
      <w:proofErr w:type="spellEnd"/>
      <w:r>
        <w:t xml:space="preserve">: </w:t>
      </w:r>
      <w:proofErr w:type="spellStart"/>
      <w:r>
        <w:t>thette</w:t>
      </w:r>
      <w:proofErr w:type="spellEnd"/>
      <w:r>
        <w:t xml:space="preserve"> sich der </w:t>
      </w:r>
      <w:proofErr w:type="spellStart"/>
      <w:r>
        <w:t>Himel</w:t>
      </w:r>
      <w:proofErr w:type="spellEnd"/>
      <w:r>
        <w:t xml:space="preserve"> </w:t>
      </w:r>
      <w:proofErr w:type="spellStart"/>
      <w:r>
        <w:t>auff</w:t>
      </w:r>
      <w:proofErr w:type="spellEnd"/>
      <w:r>
        <w:t xml:space="preserve"> / und Gott zeiget mir </w:t>
      </w:r>
      <w:proofErr w:type="spellStart"/>
      <w:r>
        <w:t>gesichte</w:t>
      </w:r>
      <w:proofErr w:type="spellEnd"/>
      <w:r>
        <w:t xml:space="preserve">. derselbe </w:t>
      </w:r>
      <w:proofErr w:type="spellStart"/>
      <w:r>
        <w:t>funffte</w:t>
      </w:r>
      <w:proofErr w:type="spellEnd"/>
      <w:r>
        <w:t xml:space="preserve"> tag des Monden war eben im </w:t>
      </w:r>
      <w:proofErr w:type="spellStart"/>
      <w:r>
        <w:t>funfften</w:t>
      </w:r>
      <w:proofErr w:type="spellEnd"/>
      <w:r>
        <w:t xml:space="preserve"> </w:t>
      </w:r>
      <w:proofErr w:type="spellStart"/>
      <w:r>
        <w:t>jare</w:t>
      </w:r>
      <w:proofErr w:type="spellEnd"/>
      <w:r>
        <w:t xml:space="preserve"> nach dem Joachim der </w:t>
      </w:r>
      <w:proofErr w:type="spellStart"/>
      <w:r>
        <w:t>Koenig</w:t>
      </w:r>
      <w:proofErr w:type="spellEnd"/>
      <w:r>
        <w:t xml:space="preserve"> Juda war gefangen weg </w:t>
      </w:r>
      <w:proofErr w:type="spellStart"/>
      <w:r>
        <w:t>gefueret</w:t>
      </w:r>
      <w:proofErr w:type="spellEnd"/>
      <w:r>
        <w:t xml:space="preserve">: Da </w:t>
      </w:r>
      <w:proofErr w:type="spellStart"/>
      <w:r>
        <w:t>geschach</w:t>
      </w:r>
      <w:proofErr w:type="spellEnd"/>
      <w:r>
        <w:t xml:space="preserve"> des </w:t>
      </w:r>
      <w:proofErr w:type="spellStart"/>
      <w:r>
        <w:t>Hern</w:t>
      </w:r>
      <w:proofErr w:type="spellEnd"/>
      <w:r>
        <w:t xml:space="preserve"> </w:t>
      </w:r>
      <w:proofErr w:type="spellStart"/>
      <w:r>
        <w:t>Wortt</w:t>
      </w:r>
      <w:proofErr w:type="spellEnd"/>
      <w:r>
        <w:t xml:space="preserve"> zu Hesekiel dem </w:t>
      </w:r>
      <w:proofErr w:type="spellStart"/>
      <w:r>
        <w:t>Sone</w:t>
      </w:r>
      <w:proofErr w:type="spellEnd"/>
      <w:r>
        <w:t xml:space="preserve"> </w:t>
      </w:r>
      <w:proofErr w:type="spellStart"/>
      <w:r>
        <w:t>Busi</w:t>
      </w:r>
      <w:proofErr w:type="spellEnd"/>
      <w:r>
        <w:t xml:space="preserve"> des Priesters im Land der </w:t>
      </w:r>
      <w:proofErr w:type="spellStart"/>
      <w:r>
        <w:t>Chaldeer</w:t>
      </w:r>
      <w:proofErr w:type="spellEnd"/>
      <w:r>
        <w:t xml:space="preserve"> am </w:t>
      </w:r>
      <w:proofErr w:type="spellStart"/>
      <w:r>
        <w:t>wasser</w:t>
      </w:r>
      <w:proofErr w:type="spellEnd"/>
      <w:r>
        <w:t xml:space="preserve"> </w:t>
      </w:r>
      <w:proofErr w:type="spellStart"/>
      <w:r>
        <w:t>Chebar</w:t>
      </w:r>
      <w:proofErr w:type="spellEnd"/>
      <w:r>
        <w:t xml:space="preserve"> </w:t>
      </w:r>
      <w:proofErr w:type="spellStart"/>
      <w:r>
        <w:t>daselbs</w:t>
      </w:r>
      <w:proofErr w:type="spellEnd"/>
      <w:r>
        <w:t xml:space="preserve"> kam die </w:t>
      </w:r>
      <w:proofErr w:type="spellStart"/>
      <w:r>
        <w:t>hand</w:t>
      </w:r>
      <w:proofErr w:type="spellEnd"/>
      <w:r>
        <w:t xml:space="preserve"> des </w:t>
      </w:r>
      <w:proofErr w:type="spellStart"/>
      <w:r>
        <w:t>Hern</w:t>
      </w:r>
      <w:proofErr w:type="spellEnd"/>
      <w:r>
        <w:t xml:space="preserve"> </w:t>
      </w:r>
      <w:proofErr w:type="spellStart"/>
      <w:r>
        <w:t>uber</w:t>
      </w:r>
      <w:proofErr w:type="spellEnd"/>
      <w:r>
        <w:t xml:space="preserve"> in. </w:t>
      </w:r>
    </w:p>
    <w:p w14:paraId="6D023096" w14:textId="77777777" w:rsidR="0049086B" w:rsidRDefault="0049086B" w:rsidP="0049086B">
      <w:pPr>
        <w:pStyle w:val="StandardWeb"/>
      </w:pPr>
      <w:r>
        <w:t xml:space="preserve">In </w:t>
      </w:r>
      <w:proofErr w:type="spellStart"/>
      <w:r>
        <w:t>disem</w:t>
      </w:r>
      <w:proofErr w:type="spellEnd"/>
      <w:r>
        <w:t xml:space="preserve"> ersten teil last uns </w:t>
      </w:r>
      <w:proofErr w:type="spellStart"/>
      <w:r>
        <w:t>hoeren</w:t>
      </w:r>
      <w:proofErr w:type="spellEnd"/>
      <w:r>
        <w:t xml:space="preserve">. </w:t>
      </w:r>
    </w:p>
    <w:p w14:paraId="080EE35B" w14:textId="77777777" w:rsidR="0049086B" w:rsidRDefault="0049086B" w:rsidP="0049086B">
      <w:pPr>
        <w:pStyle w:val="berschrift3"/>
      </w:pPr>
      <w:r>
        <w:t xml:space="preserve">Wenn Wo Wie Wem </w:t>
      </w:r>
      <w:proofErr w:type="spellStart"/>
      <w:r>
        <w:t>Warumb</w:t>
      </w:r>
      <w:proofErr w:type="spellEnd"/>
      <w:r>
        <w:t xml:space="preserve"> </w:t>
      </w:r>
      <w:proofErr w:type="spellStart"/>
      <w:r>
        <w:t>dises</w:t>
      </w:r>
      <w:proofErr w:type="spellEnd"/>
      <w:r>
        <w:t xml:space="preserve"> Buchs </w:t>
      </w:r>
      <w:proofErr w:type="spellStart"/>
      <w:r>
        <w:t>gesichte</w:t>
      </w:r>
      <w:proofErr w:type="spellEnd"/>
      <w:r>
        <w:t xml:space="preserve"> offenbaret sind.</w:t>
      </w:r>
    </w:p>
    <w:p w14:paraId="3E34CD16" w14:textId="77777777" w:rsidR="0049086B" w:rsidRDefault="0049086B" w:rsidP="0049086B">
      <w:pPr>
        <w:pStyle w:val="StandardWeb"/>
      </w:pPr>
      <w:r>
        <w:t xml:space="preserve">Wenn Hesekiel </w:t>
      </w:r>
      <w:proofErr w:type="spellStart"/>
      <w:r>
        <w:t>dis</w:t>
      </w:r>
      <w:proofErr w:type="spellEnd"/>
      <w:r>
        <w:t xml:space="preserve"> </w:t>
      </w:r>
      <w:proofErr w:type="spellStart"/>
      <w:r>
        <w:t>gesichte</w:t>
      </w:r>
      <w:proofErr w:type="spellEnd"/>
      <w:r>
        <w:t xml:space="preserve"> habe gesehen / zeiget er an mit </w:t>
      </w:r>
      <w:proofErr w:type="spellStart"/>
      <w:r>
        <w:t>disen</w:t>
      </w:r>
      <w:proofErr w:type="spellEnd"/>
      <w:r>
        <w:t xml:space="preserve"> </w:t>
      </w:r>
      <w:proofErr w:type="spellStart"/>
      <w:r>
        <w:t>wortten</w:t>
      </w:r>
      <w:proofErr w:type="spellEnd"/>
      <w:r>
        <w:t xml:space="preserve"> (im </w:t>
      </w:r>
      <w:proofErr w:type="spellStart"/>
      <w:r>
        <w:t>dreissigsten</w:t>
      </w:r>
      <w:proofErr w:type="spellEnd"/>
      <w:r>
        <w:t xml:space="preserve"> </w:t>
      </w:r>
      <w:proofErr w:type="spellStart"/>
      <w:r>
        <w:t>jare</w:t>
      </w:r>
      <w:proofErr w:type="spellEnd"/>
      <w:r>
        <w:t xml:space="preserve"> am </w:t>
      </w:r>
      <w:proofErr w:type="spellStart"/>
      <w:r>
        <w:t>funfften</w:t>
      </w:r>
      <w:proofErr w:type="spellEnd"/>
      <w:r>
        <w:t xml:space="preserve"> tag des </w:t>
      </w:r>
      <w:proofErr w:type="spellStart"/>
      <w:r>
        <w:t>vierden</w:t>
      </w:r>
      <w:proofErr w:type="spellEnd"/>
      <w:r>
        <w:t xml:space="preserve"> </w:t>
      </w:r>
      <w:proofErr w:type="spellStart"/>
      <w:r>
        <w:t>monden</w:t>
      </w:r>
      <w:proofErr w:type="spellEnd"/>
      <w:r>
        <w:t xml:space="preserve">) </w:t>
      </w:r>
      <w:proofErr w:type="spellStart"/>
      <w:r>
        <w:t>wil</w:t>
      </w:r>
      <w:proofErr w:type="spellEnd"/>
      <w:r>
        <w:t xml:space="preserve"> durch das </w:t>
      </w:r>
      <w:proofErr w:type="spellStart"/>
      <w:r>
        <w:t>dreissigste</w:t>
      </w:r>
      <w:proofErr w:type="spellEnd"/>
      <w:r>
        <w:t xml:space="preserve"> </w:t>
      </w:r>
      <w:proofErr w:type="spellStart"/>
      <w:r>
        <w:t>jare</w:t>
      </w:r>
      <w:proofErr w:type="spellEnd"/>
      <w:r>
        <w:t xml:space="preserve"> verstanden haben die zeit seines alters oder </w:t>
      </w:r>
      <w:proofErr w:type="spellStart"/>
      <w:r>
        <w:t>anfanges</w:t>
      </w:r>
      <w:proofErr w:type="spellEnd"/>
      <w:r>
        <w:t xml:space="preserve"> </w:t>
      </w:r>
      <w:proofErr w:type="spellStart"/>
      <w:r>
        <w:t>zuweissagen</w:t>
      </w:r>
      <w:proofErr w:type="spellEnd"/>
      <w:r>
        <w:t xml:space="preserve">: Durch den </w:t>
      </w:r>
      <w:proofErr w:type="spellStart"/>
      <w:r>
        <w:t>vierden</w:t>
      </w:r>
      <w:proofErr w:type="spellEnd"/>
      <w:r>
        <w:t xml:space="preserve"> </w:t>
      </w:r>
      <w:proofErr w:type="spellStart"/>
      <w:r>
        <w:t>monden</w:t>
      </w:r>
      <w:proofErr w:type="spellEnd"/>
      <w:r>
        <w:t xml:space="preserve"> den April von </w:t>
      </w:r>
      <w:proofErr w:type="spellStart"/>
      <w:r>
        <w:t>Ebreern</w:t>
      </w:r>
      <w:proofErr w:type="spellEnd"/>
      <w:r>
        <w:t xml:space="preserve"> Nisan </w:t>
      </w:r>
      <w:proofErr w:type="spellStart"/>
      <w:r>
        <w:t>genennet</w:t>
      </w:r>
      <w:proofErr w:type="spellEnd"/>
      <w:r>
        <w:t xml:space="preserve">: Durch den </w:t>
      </w:r>
      <w:proofErr w:type="spellStart"/>
      <w:r>
        <w:t>funfften</w:t>
      </w:r>
      <w:proofErr w:type="spellEnd"/>
      <w:r>
        <w:t xml:space="preserve"> tage des </w:t>
      </w:r>
      <w:proofErr w:type="spellStart"/>
      <w:r>
        <w:t>vierden</w:t>
      </w:r>
      <w:proofErr w:type="spellEnd"/>
      <w:r>
        <w:t xml:space="preserve"> / die zeit darinnen </w:t>
      </w:r>
      <w:proofErr w:type="spellStart"/>
      <w:r>
        <w:t>Koenig</w:t>
      </w:r>
      <w:proofErr w:type="spellEnd"/>
      <w:r>
        <w:t xml:space="preserve"> Joachim von Jerusalem gen Babel </w:t>
      </w:r>
      <w:proofErr w:type="spellStart"/>
      <w:r>
        <w:t>weggefueret</w:t>
      </w:r>
      <w:proofErr w:type="spellEnd"/>
      <w:r>
        <w:t xml:space="preserve"> ward 4. Re. 24. als es der Prophet </w:t>
      </w:r>
      <w:proofErr w:type="spellStart"/>
      <w:r>
        <w:t>selbs</w:t>
      </w:r>
      <w:proofErr w:type="spellEnd"/>
      <w:r>
        <w:t xml:space="preserve"> ausleget mit </w:t>
      </w:r>
      <w:proofErr w:type="spellStart"/>
      <w:r>
        <w:t>disen</w:t>
      </w:r>
      <w:proofErr w:type="spellEnd"/>
      <w:r>
        <w:t xml:space="preserve"> </w:t>
      </w:r>
      <w:proofErr w:type="spellStart"/>
      <w:r>
        <w:t>wortten</w:t>
      </w:r>
      <w:proofErr w:type="spellEnd"/>
      <w:r>
        <w:t xml:space="preserve"> / derselbe </w:t>
      </w:r>
      <w:proofErr w:type="spellStart"/>
      <w:r>
        <w:t>funffte</w:t>
      </w:r>
      <w:proofErr w:type="spellEnd"/>
      <w:r>
        <w:t xml:space="preserve"> tage des Monden war eben im </w:t>
      </w:r>
      <w:proofErr w:type="spellStart"/>
      <w:r>
        <w:t>funfften</w:t>
      </w:r>
      <w:proofErr w:type="spellEnd"/>
      <w:r>
        <w:t xml:space="preserve"> </w:t>
      </w:r>
      <w:proofErr w:type="spellStart"/>
      <w:r>
        <w:t>jare</w:t>
      </w:r>
      <w:proofErr w:type="spellEnd"/>
      <w:r>
        <w:t xml:space="preserve"> nachdem Joachim der </w:t>
      </w:r>
      <w:proofErr w:type="spellStart"/>
      <w:r>
        <w:t>Koenig</w:t>
      </w:r>
      <w:proofErr w:type="spellEnd"/>
      <w:r>
        <w:t xml:space="preserve"> </w:t>
      </w:r>
      <w:proofErr w:type="spellStart"/>
      <w:r>
        <w:t>Judda</w:t>
      </w:r>
      <w:proofErr w:type="spellEnd"/>
      <w:r>
        <w:t xml:space="preserve"> war gefangen </w:t>
      </w:r>
      <w:proofErr w:type="spellStart"/>
      <w:r>
        <w:t>weggefueret</w:t>
      </w:r>
      <w:proofErr w:type="spellEnd"/>
      <w:r>
        <w:t xml:space="preserve">: und die zeit darinnen Hesekiel </w:t>
      </w:r>
      <w:proofErr w:type="spellStart"/>
      <w:r>
        <w:t>geweissaget</w:t>
      </w:r>
      <w:proofErr w:type="spellEnd"/>
      <w:r>
        <w:t xml:space="preserve"> </w:t>
      </w:r>
      <w:proofErr w:type="spellStart"/>
      <w:r>
        <w:t>umb</w:t>
      </w:r>
      <w:proofErr w:type="spellEnd"/>
      <w:r>
        <w:t xml:space="preserve"> des willen </w:t>
      </w:r>
      <w:proofErr w:type="spellStart"/>
      <w:r>
        <w:t>angezeiget</w:t>
      </w:r>
      <w:proofErr w:type="spellEnd"/>
      <w:r>
        <w:t xml:space="preserve"> haben das sich die Juden beide zu Babel und Jerusalem besserten / weil vor </w:t>
      </w:r>
      <w:proofErr w:type="spellStart"/>
      <w:r>
        <w:t>funff</w:t>
      </w:r>
      <w:proofErr w:type="spellEnd"/>
      <w:r>
        <w:t xml:space="preserve"> </w:t>
      </w:r>
      <w:proofErr w:type="spellStart"/>
      <w:r>
        <w:t>jaren</w:t>
      </w:r>
      <w:proofErr w:type="spellEnd"/>
      <w:r>
        <w:t xml:space="preserve"> </w:t>
      </w:r>
      <w:proofErr w:type="spellStart"/>
      <w:r>
        <w:t>jrer</w:t>
      </w:r>
      <w:proofErr w:type="spellEnd"/>
      <w:r>
        <w:t xml:space="preserve"> </w:t>
      </w:r>
      <w:proofErr w:type="spellStart"/>
      <w:r>
        <w:t>suend</w:t>
      </w:r>
      <w:proofErr w:type="spellEnd"/>
      <w:r>
        <w:t xml:space="preserve"> halben Jerusalem </w:t>
      </w:r>
      <w:proofErr w:type="spellStart"/>
      <w:r>
        <w:t>eingenomen</w:t>
      </w:r>
      <w:proofErr w:type="spellEnd"/>
      <w:r>
        <w:t xml:space="preserve"> vom </w:t>
      </w:r>
      <w:proofErr w:type="spellStart"/>
      <w:r>
        <w:t>Nebucadnezer</w:t>
      </w:r>
      <w:proofErr w:type="spellEnd"/>
      <w:r>
        <w:t xml:space="preserve"> und Joachim </w:t>
      </w:r>
      <w:proofErr w:type="spellStart"/>
      <w:r>
        <w:t>hinweggefueret</w:t>
      </w:r>
      <w:proofErr w:type="spellEnd"/>
      <w:r>
        <w:t xml:space="preserve"> / </w:t>
      </w:r>
      <w:proofErr w:type="spellStart"/>
      <w:r>
        <w:t>uber</w:t>
      </w:r>
      <w:proofErr w:type="spellEnd"/>
      <w:r>
        <w:t xml:space="preserve"> sechs </w:t>
      </w:r>
      <w:proofErr w:type="spellStart"/>
      <w:r>
        <w:t>jare</w:t>
      </w:r>
      <w:proofErr w:type="spellEnd"/>
      <w:r>
        <w:t xml:space="preserve"> aber </w:t>
      </w:r>
      <w:proofErr w:type="spellStart"/>
      <w:r>
        <w:t>solt</w:t>
      </w:r>
      <w:proofErr w:type="spellEnd"/>
      <w:r>
        <w:t xml:space="preserve"> Jerusalem gar </w:t>
      </w:r>
      <w:proofErr w:type="spellStart"/>
      <w:r>
        <w:t>verstoeret</w:t>
      </w:r>
      <w:proofErr w:type="spellEnd"/>
      <w:r>
        <w:t xml:space="preserve"> werden wo sie sich nicht besserten / als denn </w:t>
      </w:r>
      <w:proofErr w:type="spellStart"/>
      <w:r>
        <w:t>geschach</w:t>
      </w:r>
      <w:proofErr w:type="spellEnd"/>
      <w:r>
        <w:t xml:space="preserve"> da </w:t>
      </w:r>
      <w:proofErr w:type="spellStart"/>
      <w:r>
        <w:t>Zidekia</w:t>
      </w:r>
      <w:proofErr w:type="spellEnd"/>
      <w:r>
        <w:t xml:space="preserve"> </w:t>
      </w:r>
      <w:proofErr w:type="spellStart"/>
      <w:r>
        <w:t>abtrunnig</w:t>
      </w:r>
      <w:proofErr w:type="spellEnd"/>
      <w:r>
        <w:t xml:space="preserve"> ward vom </w:t>
      </w:r>
      <w:proofErr w:type="spellStart"/>
      <w:r>
        <w:t>Koenig</w:t>
      </w:r>
      <w:proofErr w:type="spellEnd"/>
      <w:r>
        <w:t xml:space="preserve"> zu Babel und </w:t>
      </w:r>
      <w:proofErr w:type="spellStart"/>
      <w:r>
        <w:t>umb</w:t>
      </w:r>
      <w:proofErr w:type="spellEnd"/>
      <w:r>
        <w:t xml:space="preserve"> kam und der Tempel </w:t>
      </w:r>
      <w:proofErr w:type="spellStart"/>
      <w:r>
        <w:t>verbrand</w:t>
      </w:r>
      <w:proofErr w:type="spellEnd"/>
      <w:r>
        <w:t xml:space="preserve"> ward 4. Re. 25. Wo </w:t>
      </w:r>
      <w:proofErr w:type="spellStart"/>
      <w:r>
        <w:t>dise</w:t>
      </w:r>
      <w:proofErr w:type="spellEnd"/>
      <w:r>
        <w:t xml:space="preserve"> Weissagung </w:t>
      </w:r>
      <w:proofErr w:type="spellStart"/>
      <w:r>
        <w:t>gescheen</w:t>
      </w:r>
      <w:proofErr w:type="spellEnd"/>
      <w:r>
        <w:t xml:space="preserve"> zeiget er an mit </w:t>
      </w:r>
      <w:proofErr w:type="spellStart"/>
      <w:r>
        <w:t>disen</w:t>
      </w:r>
      <w:proofErr w:type="spellEnd"/>
      <w:r>
        <w:t xml:space="preserve"> </w:t>
      </w:r>
      <w:proofErr w:type="spellStart"/>
      <w:r>
        <w:t>wortten</w:t>
      </w:r>
      <w:proofErr w:type="spellEnd"/>
      <w:r>
        <w:t xml:space="preserve"> (da ich war unter den gefangenen am </w:t>
      </w:r>
      <w:proofErr w:type="spellStart"/>
      <w:r>
        <w:t>wasser</w:t>
      </w:r>
      <w:proofErr w:type="spellEnd"/>
      <w:r>
        <w:t xml:space="preserve"> </w:t>
      </w:r>
      <w:proofErr w:type="spellStart"/>
      <w:r>
        <w:t>Chebar</w:t>
      </w:r>
      <w:proofErr w:type="spellEnd"/>
      <w:r>
        <w:t xml:space="preserve">) </w:t>
      </w:r>
      <w:proofErr w:type="spellStart"/>
      <w:r>
        <w:t>wil</w:t>
      </w:r>
      <w:proofErr w:type="spellEnd"/>
      <w:r>
        <w:t xml:space="preserve"> anzeigen das er der gefangen einer </w:t>
      </w:r>
      <w:proofErr w:type="spellStart"/>
      <w:r>
        <w:t>seie</w:t>
      </w:r>
      <w:proofErr w:type="spellEnd"/>
      <w:r>
        <w:t xml:space="preserve"> gewest die mit </w:t>
      </w:r>
      <w:proofErr w:type="spellStart"/>
      <w:r>
        <w:t>Koenig</w:t>
      </w:r>
      <w:proofErr w:type="spellEnd"/>
      <w:r>
        <w:t xml:space="preserve"> Joachim und seiner </w:t>
      </w:r>
      <w:proofErr w:type="spellStart"/>
      <w:r>
        <w:t>muter</w:t>
      </w:r>
      <w:proofErr w:type="spellEnd"/>
      <w:r>
        <w:t xml:space="preserve"> </w:t>
      </w:r>
      <w:proofErr w:type="spellStart"/>
      <w:r>
        <w:t>sampt</w:t>
      </w:r>
      <w:proofErr w:type="spellEnd"/>
      <w:r>
        <w:t xml:space="preserve"> Daniel </w:t>
      </w:r>
      <w:proofErr w:type="spellStart"/>
      <w:r>
        <w:t>Mesech</w:t>
      </w:r>
      <w:proofErr w:type="spellEnd"/>
      <w:r>
        <w:t xml:space="preserve"> </w:t>
      </w:r>
      <w:proofErr w:type="spellStart"/>
      <w:r>
        <w:t>Sedrach</w:t>
      </w:r>
      <w:proofErr w:type="spellEnd"/>
      <w:r>
        <w:t xml:space="preserve"> Abednego und andern gen Babel von Jerusalem </w:t>
      </w:r>
      <w:proofErr w:type="spellStart"/>
      <w:r>
        <w:t>weggefueret</w:t>
      </w:r>
      <w:proofErr w:type="spellEnd"/>
      <w:r>
        <w:t xml:space="preserve"> und am </w:t>
      </w:r>
      <w:proofErr w:type="spellStart"/>
      <w:r>
        <w:t>wasser</w:t>
      </w:r>
      <w:proofErr w:type="spellEnd"/>
      <w:r>
        <w:t xml:space="preserve"> </w:t>
      </w:r>
      <w:proofErr w:type="spellStart"/>
      <w:r>
        <w:t>Chebar</w:t>
      </w:r>
      <w:proofErr w:type="spellEnd"/>
      <w:r>
        <w:t xml:space="preserve"> im </w:t>
      </w:r>
      <w:proofErr w:type="spellStart"/>
      <w:r>
        <w:t>Chaldeerlande</w:t>
      </w:r>
      <w:proofErr w:type="spellEnd"/>
      <w:r>
        <w:t xml:space="preserve"> und nicht alleine mit andern vom </w:t>
      </w:r>
      <w:proofErr w:type="spellStart"/>
      <w:r>
        <w:t>geschlecht</w:t>
      </w:r>
      <w:proofErr w:type="spellEnd"/>
      <w:r>
        <w:t xml:space="preserve"> Juda gesungen haben den 137. Ps. An den wasserflossen zu Babel fassen wir und </w:t>
      </w:r>
      <w:proofErr w:type="spellStart"/>
      <w:r>
        <w:t>weineten</w:t>
      </w:r>
      <w:proofErr w:type="spellEnd"/>
      <w:r>
        <w:t xml:space="preserve"> sondern auch </w:t>
      </w:r>
      <w:proofErr w:type="spellStart"/>
      <w:r>
        <w:t>dis</w:t>
      </w:r>
      <w:proofErr w:type="spellEnd"/>
      <w:r>
        <w:t xml:space="preserve"> </w:t>
      </w:r>
      <w:proofErr w:type="spellStart"/>
      <w:r>
        <w:t>gesichte</w:t>
      </w:r>
      <w:proofErr w:type="spellEnd"/>
      <w:r>
        <w:t xml:space="preserve"> von der </w:t>
      </w:r>
      <w:proofErr w:type="spellStart"/>
      <w:r>
        <w:t>ubersechsjerigen</w:t>
      </w:r>
      <w:proofErr w:type="spellEnd"/>
      <w:r>
        <w:t xml:space="preserve"> </w:t>
      </w:r>
      <w:proofErr w:type="spellStart"/>
      <w:r>
        <w:t>verstoerunge</w:t>
      </w:r>
      <w:proofErr w:type="spellEnd"/>
      <w:r>
        <w:t xml:space="preserve"> Jerusalem und dem Reich Christi </w:t>
      </w:r>
      <w:proofErr w:type="spellStart"/>
      <w:r>
        <w:t>zutrost</w:t>
      </w:r>
      <w:proofErr w:type="spellEnd"/>
      <w:r>
        <w:t xml:space="preserve"> den Elenden Jude. Wie </w:t>
      </w:r>
      <w:proofErr w:type="spellStart"/>
      <w:r>
        <w:t>dise</w:t>
      </w:r>
      <w:proofErr w:type="spellEnd"/>
      <w:r>
        <w:t xml:space="preserve"> Weissagung </w:t>
      </w:r>
      <w:proofErr w:type="spellStart"/>
      <w:r>
        <w:t>gescheen</w:t>
      </w:r>
      <w:proofErr w:type="spellEnd"/>
      <w:r>
        <w:t xml:space="preserve"> druckt er aus mit </w:t>
      </w:r>
      <w:proofErr w:type="spellStart"/>
      <w:r>
        <w:t>disen</w:t>
      </w:r>
      <w:proofErr w:type="spellEnd"/>
      <w:r>
        <w:t xml:space="preserve"> </w:t>
      </w:r>
      <w:proofErr w:type="spellStart"/>
      <w:r>
        <w:t>wortten</w:t>
      </w:r>
      <w:proofErr w:type="spellEnd"/>
      <w:r>
        <w:t xml:space="preserve"> (</w:t>
      </w:r>
      <w:proofErr w:type="spellStart"/>
      <w:r>
        <w:t>thette</w:t>
      </w:r>
      <w:proofErr w:type="spellEnd"/>
      <w:r>
        <w:t xml:space="preserve"> sich der </w:t>
      </w:r>
      <w:proofErr w:type="spellStart"/>
      <w:r>
        <w:t>Himel</w:t>
      </w:r>
      <w:proofErr w:type="spellEnd"/>
      <w:r>
        <w:t xml:space="preserve"> </w:t>
      </w:r>
      <w:proofErr w:type="spellStart"/>
      <w:r>
        <w:t>auff</w:t>
      </w:r>
      <w:proofErr w:type="spellEnd"/>
      <w:r>
        <w:t xml:space="preserve"> und Gott zeiget mir </w:t>
      </w:r>
      <w:proofErr w:type="spellStart"/>
      <w:r>
        <w:t>gesichte</w:t>
      </w:r>
      <w:proofErr w:type="spellEnd"/>
      <w:r>
        <w:t xml:space="preserve">) </w:t>
      </w:r>
      <w:proofErr w:type="spellStart"/>
      <w:r>
        <w:t>wil</w:t>
      </w:r>
      <w:proofErr w:type="spellEnd"/>
      <w:r>
        <w:t xml:space="preserve"> durch </w:t>
      </w:r>
      <w:proofErr w:type="spellStart"/>
      <w:r>
        <w:t>gesichte</w:t>
      </w:r>
      <w:proofErr w:type="spellEnd"/>
      <w:r>
        <w:t xml:space="preserve"> haben alle </w:t>
      </w:r>
      <w:proofErr w:type="spellStart"/>
      <w:r>
        <w:t>gesichte</w:t>
      </w:r>
      <w:proofErr w:type="spellEnd"/>
      <w:r>
        <w:t xml:space="preserve"> </w:t>
      </w:r>
      <w:proofErr w:type="spellStart"/>
      <w:r>
        <w:t>dises</w:t>
      </w:r>
      <w:proofErr w:type="spellEnd"/>
      <w:r>
        <w:t xml:space="preserve"> Buchs aber sonderlich das Erste </w:t>
      </w:r>
      <w:proofErr w:type="spellStart"/>
      <w:r>
        <w:t>gesichte</w:t>
      </w:r>
      <w:proofErr w:type="spellEnd"/>
      <w:r>
        <w:t xml:space="preserve"> verstanden haben: Durch </w:t>
      </w:r>
      <w:proofErr w:type="spellStart"/>
      <w:r>
        <w:t>Himel</w:t>
      </w:r>
      <w:proofErr w:type="spellEnd"/>
      <w:r>
        <w:t xml:space="preserve"> sich </w:t>
      </w:r>
      <w:proofErr w:type="spellStart"/>
      <w:r>
        <w:t>auffthun</w:t>
      </w:r>
      <w:proofErr w:type="spellEnd"/>
      <w:r>
        <w:t xml:space="preserve"> vom </w:t>
      </w:r>
      <w:proofErr w:type="spellStart"/>
      <w:r>
        <w:t>Himel</w:t>
      </w:r>
      <w:proofErr w:type="spellEnd"/>
      <w:r>
        <w:t xml:space="preserve"> </w:t>
      </w:r>
      <w:proofErr w:type="spellStart"/>
      <w:r>
        <w:t>geleret</w:t>
      </w:r>
      <w:proofErr w:type="spellEnd"/>
      <w:r>
        <w:t xml:space="preserve"> werden </w:t>
      </w:r>
      <w:proofErr w:type="spellStart"/>
      <w:r>
        <w:t>Himelsche</w:t>
      </w:r>
      <w:proofErr w:type="spellEnd"/>
      <w:r>
        <w:t xml:space="preserve"> dinge mit den </w:t>
      </w:r>
      <w:proofErr w:type="spellStart"/>
      <w:r>
        <w:t>augen</w:t>
      </w:r>
      <w:proofErr w:type="spellEnd"/>
      <w:r>
        <w:t xml:space="preserve"> unsichtbare aber im Geiste sehen / Wie Paulus in dritten </w:t>
      </w:r>
      <w:proofErr w:type="spellStart"/>
      <w:r>
        <w:t>Himel</w:t>
      </w:r>
      <w:proofErr w:type="spellEnd"/>
      <w:r>
        <w:t xml:space="preserve"> gezuckt unaussprechliche </w:t>
      </w:r>
      <w:proofErr w:type="spellStart"/>
      <w:r>
        <w:t>Wortt</w:t>
      </w:r>
      <w:proofErr w:type="spellEnd"/>
      <w:r>
        <w:t xml:space="preserve"> </w:t>
      </w:r>
      <w:proofErr w:type="spellStart"/>
      <w:r>
        <w:t>hoeret</w:t>
      </w:r>
      <w:proofErr w:type="spellEnd"/>
      <w:r>
        <w:t xml:space="preserve"> / und Stephan den </w:t>
      </w:r>
      <w:proofErr w:type="spellStart"/>
      <w:r>
        <w:t>Himel</w:t>
      </w:r>
      <w:proofErr w:type="spellEnd"/>
      <w:r>
        <w:t xml:space="preserve"> offen und CHRISTUM zur rechten Gottes </w:t>
      </w:r>
      <w:proofErr w:type="spellStart"/>
      <w:r>
        <w:t>sahe</w:t>
      </w:r>
      <w:proofErr w:type="spellEnd"/>
      <w:r>
        <w:t xml:space="preserve"> / nicht </w:t>
      </w:r>
      <w:proofErr w:type="spellStart"/>
      <w:r>
        <w:t>sahe</w:t>
      </w:r>
      <w:proofErr w:type="spellEnd"/>
      <w:r>
        <w:t xml:space="preserve"> er das </w:t>
      </w:r>
      <w:proofErr w:type="spellStart"/>
      <w:r>
        <w:t>firmament</w:t>
      </w:r>
      <w:proofErr w:type="spellEnd"/>
      <w:r>
        <w:t xml:space="preserve"> sich trennen und Gottes </w:t>
      </w:r>
      <w:proofErr w:type="spellStart"/>
      <w:r>
        <w:t>Maiestet</w:t>
      </w:r>
      <w:proofErr w:type="spellEnd"/>
      <w:r>
        <w:t xml:space="preserve"> an mit </w:t>
      </w:r>
      <w:proofErr w:type="spellStart"/>
      <w:r>
        <w:t>leiplichen</w:t>
      </w:r>
      <w:proofErr w:type="spellEnd"/>
      <w:r>
        <w:t xml:space="preserve"> </w:t>
      </w:r>
      <w:proofErr w:type="spellStart"/>
      <w:r>
        <w:t>augen</w:t>
      </w:r>
      <w:proofErr w:type="spellEnd"/>
      <w:r>
        <w:t xml:space="preserve">: Sondern wie ich vor </w:t>
      </w:r>
      <w:proofErr w:type="spellStart"/>
      <w:r>
        <w:t>dreissig</w:t>
      </w:r>
      <w:proofErr w:type="spellEnd"/>
      <w:r>
        <w:t xml:space="preserve"> </w:t>
      </w:r>
      <w:proofErr w:type="spellStart"/>
      <w:r>
        <w:t>jaren</w:t>
      </w:r>
      <w:proofErr w:type="spellEnd"/>
      <w:r>
        <w:t xml:space="preserve"> unter den </w:t>
      </w:r>
      <w:proofErr w:type="spellStart"/>
      <w:r>
        <w:t>ERffurdischen</w:t>
      </w:r>
      <w:proofErr w:type="spellEnd"/>
      <w:r>
        <w:t xml:space="preserve"> linden </w:t>
      </w:r>
      <w:proofErr w:type="spellStart"/>
      <w:r>
        <w:t>auff</w:t>
      </w:r>
      <w:proofErr w:type="spellEnd"/>
      <w:r>
        <w:t xml:space="preserve"> dem graben ein Herlichs Bilde CHRISTI </w:t>
      </w:r>
      <w:proofErr w:type="spellStart"/>
      <w:r>
        <w:t>sahe</w:t>
      </w:r>
      <w:proofErr w:type="spellEnd"/>
      <w:r>
        <w:t xml:space="preserve"> am </w:t>
      </w:r>
      <w:proofErr w:type="spellStart"/>
      <w:r>
        <w:t>Himel</w:t>
      </w:r>
      <w:proofErr w:type="spellEnd"/>
      <w:r>
        <w:t xml:space="preserve"> / </w:t>
      </w:r>
      <w:proofErr w:type="spellStart"/>
      <w:r>
        <w:t>welchs</w:t>
      </w:r>
      <w:proofErr w:type="spellEnd"/>
      <w:r>
        <w:t xml:space="preserve"> mir nicht erschiene wenn ich mit </w:t>
      </w:r>
      <w:proofErr w:type="spellStart"/>
      <w:r>
        <w:t>augen</w:t>
      </w:r>
      <w:proofErr w:type="spellEnd"/>
      <w:r>
        <w:t xml:space="preserve"> darnach </w:t>
      </w:r>
      <w:proofErr w:type="spellStart"/>
      <w:r>
        <w:t>sahe</w:t>
      </w:r>
      <w:proofErr w:type="spellEnd"/>
      <w:r>
        <w:t xml:space="preserve"> / schiene mir aber so </w:t>
      </w:r>
      <w:proofErr w:type="spellStart"/>
      <w:r>
        <w:t>tieff</w:t>
      </w:r>
      <w:proofErr w:type="spellEnd"/>
      <w:r>
        <w:t xml:space="preserve"> ins </w:t>
      </w:r>
      <w:proofErr w:type="spellStart"/>
      <w:r>
        <w:t>hertz</w:t>
      </w:r>
      <w:proofErr w:type="spellEnd"/>
      <w:r>
        <w:t xml:space="preserve"> mit seinem freundlichen </w:t>
      </w:r>
      <w:proofErr w:type="spellStart"/>
      <w:r>
        <w:t>glantz</w:t>
      </w:r>
      <w:proofErr w:type="spellEnd"/>
      <w:r>
        <w:t xml:space="preserve"> das ich sein hernach nicht vergessen kund </w:t>
      </w:r>
      <w:proofErr w:type="spellStart"/>
      <w:r>
        <w:t>lieff</w:t>
      </w:r>
      <w:proofErr w:type="spellEnd"/>
      <w:r>
        <w:t xml:space="preserve"> </w:t>
      </w:r>
      <w:proofErr w:type="spellStart"/>
      <w:r>
        <w:t>hinundher</w:t>
      </w:r>
      <w:proofErr w:type="spellEnd"/>
      <w:r>
        <w:t xml:space="preserve"> </w:t>
      </w:r>
      <w:proofErr w:type="spellStart"/>
      <w:r>
        <w:t>zufragen</w:t>
      </w:r>
      <w:proofErr w:type="spellEnd"/>
      <w:r>
        <w:t xml:space="preserve"> wie ich </w:t>
      </w:r>
      <w:proofErr w:type="spellStart"/>
      <w:r>
        <w:t>mocht</w:t>
      </w:r>
      <w:proofErr w:type="spellEnd"/>
      <w:r>
        <w:t xml:space="preserve"> die Heilige </w:t>
      </w:r>
      <w:proofErr w:type="spellStart"/>
      <w:r>
        <w:t>schrifft</w:t>
      </w:r>
      <w:proofErr w:type="spellEnd"/>
      <w:r>
        <w:t xml:space="preserve"> verstehen lernen und noch </w:t>
      </w:r>
      <w:proofErr w:type="spellStart"/>
      <w:r>
        <w:t>heuttes</w:t>
      </w:r>
      <w:proofErr w:type="spellEnd"/>
      <w:r>
        <w:t xml:space="preserve"> </w:t>
      </w:r>
      <w:proofErr w:type="spellStart"/>
      <w:r>
        <w:t>tages</w:t>
      </w:r>
      <w:proofErr w:type="spellEnd"/>
      <w:r>
        <w:t xml:space="preserve"> mir </w:t>
      </w:r>
      <w:proofErr w:type="spellStart"/>
      <w:r>
        <w:t>auff</w:t>
      </w:r>
      <w:proofErr w:type="spellEnd"/>
      <w:r>
        <w:t xml:space="preserve"> erden gar nichts mehr angelegen denn wie ich CHRISTUM nach der </w:t>
      </w:r>
      <w:proofErr w:type="spellStart"/>
      <w:r>
        <w:t>schrifft</w:t>
      </w:r>
      <w:proofErr w:type="spellEnd"/>
      <w:r>
        <w:t xml:space="preserve"> erkenne und bekenne: durch Gott </w:t>
      </w:r>
      <w:proofErr w:type="spellStart"/>
      <w:r>
        <w:t>gesichte</w:t>
      </w:r>
      <w:proofErr w:type="spellEnd"/>
      <w:r>
        <w:t xml:space="preserve"> zeigen / den Heiligen Geist was </w:t>
      </w:r>
      <w:proofErr w:type="spellStart"/>
      <w:r>
        <w:t>zukunfftig</w:t>
      </w:r>
      <w:proofErr w:type="spellEnd"/>
      <w:r>
        <w:t xml:space="preserve"> ist </w:t>
      </w:r>
      <w:proofErr w:type="spellStart"/>
      <w:r>
        <w:t>verkundigen</w:t>
      </w:r>
      <w:proofErr w:type="spellEnd"/>
      <w:r>
        <w:t xml:space="preserve"> und CHRISTUM Gottes </w:t>
      </w:r>
      <w:proofErr w:type="spellStart"/>
      <w:r>
        <w:t>wortt</w:t>
      </w:r>
      <w:proofErr w:type="spellEnd"/>
      <w:r>
        <w:t xml:space="preserve"> so </w:t>
      </w:r>
      <w:proofErr w:type="spellStart"/>
      <w:r>
        <w:t>tieff</w:t>
      </w:r>
      <w:proofErr w:type="spellEnd"/>
      <w:r>
        <w:t xml:space="preserve"> </w:t>
      </w:r>
      <w:proofErr w:type="spellStart"/>
      <w:r>
        <w:t>inshertze</w:t>
      </w:r>
      <w:proofErr w:type="spellEnd"/>
      <w:r>
        <w:t xml:space="preserve"> bilden als sehe </w:t>
      </w:r>
      <w:proofErr w:type="spellStart"/>
      <w:r>
        <w:t>mans</w:t>
      </w:r>
      <w:proofErr w:type="spellEnd"/>
      <w:r>
        <w:t xml:space="preserve"> </w:t>
      </w:r>
      <w:proofErr w:type="spellStart"/>
      <w:r>
        <w:t>fur</w:t>
      </w:r>
      <w:proofErr w:type="spellEnd"/>
      <w:r>
        <w:t xml:space="preserve"> </w:t>
      </w:r>
      <w:proofErr w:type="spellStart"/>
      <w:r>
        <w:t>augen</w:t>
      </w:r>
      <w:proofErr w:type="spellEnd"/>
      <w:r>
        <w:t xml:space="preserve"> </w:t>
      </w:r>
      <w:proofErr w:type="spellStart"/>
      <w:r>
        <w:t>unnd</w:t>
      </w:r>
      <w:proofErr w:type="spellEnd"/>
      <w:r>
        <w:t xml:space="preserve"> so </w:t>
      </w:r>
      <w:proofErr w:type="spellStart"/>
      <w:r>
        <w:t>deudlich</w:t>
      </w:r>
      <w:proofErr w:type="spellEnd"/>
      <w:r>
        <w:t xml:space="preserve"> </w:t>
      </w:r>
      <w:proofErr w:type="spellStart"/>
      <w:r>
        <w:t>unnd</w:t>
      </w:r>
      <w:proofErr w:type="spellEnd"/>
      <w:r>
        <w:t xml:space="preserve"> </w:t>
      </w:r>
      <w:proofErr w:type="spellStart"/>
      <w:r>
        <w:t>gewislich</w:t>
      </w:r>
      <w:proofErr w:type="spellEnd"/>
      <w:r>
        <w:t xml:space="preserve"> davon reden als Gott redet zu nutz der gemeine. Wem </w:t>
      </w:r>
      <w:proofErr w:type="spellStart"/>
      <w:r>
        <w:t>dis</w:t>
      </w:r>
      <w:proofErr w:type="spellEnd"/>
      <w:r>
        <w:t xml:space="preserve"> </w:t>
      </w:r>
      <w:proofErr w:type="spellStart"/>
      <w:r>
        <w:t>gesicht</w:t>
      </w:r>
      <w:proofErr w:type="spellEnd"/>
      <w:r>
        <w:t xml:space="preserve"> ist offenbaret zeiget er an mit </w:t>
      </w:r>
      <w:proofErr w:type="spellStart"/>
      <w:r>
        <w:t>disen</w:t>
      </w:r>
      <w:proofErr w:type="spellEnd"/>
      <w:r>
        <w:t xml:space="preserve"> </w:t>
      </w:r>
      <w:proofErr w:type="spellStart"/>
      <w:r>
        <w:t>wortten</w:t>
      </w:r>
      <w:proofErr w:type="spellEnd"/>
      <w:r>
        <w:t xml:space="preserve"> (es </w:t>
      </w:r>
      <w:proofErr w:type="spellStart"/>
      <w:r>
        <w:t>geschach</w:t>
      </w:r>
      <w:proofErr w:type="spellEnd"/>
      <w:r>
        <w:t xml:space="preserve"> des </w:t>
      </w:r>
      <w:proofErr w:type="spellStart"/>
      <w:r>
        <w:t>Hern</w:t>
      </w:r>
      <w:proofErr w:type="spellEnd"/>
      <w:r>
        <w:t xml:space="preserve"> </w:t>
      </w:r>
      <w:proofErr w:type="spellStart"/>
      <w:r>
        <w:t>wort</w:t>
      </w:r>
      <w:proofErr w:type="spellEnd"/>
      <w:r>
        <w:t xml:space="preserve"> zu Hesekiel dem </w:t>
      </w:r>
      <w:proofErr w:type="spellStart"/>
      <w:r>
        <w:t>Sone</w:t>
      </w:r>
      <w:proofErr w:type="spellEnd"/>
      <w:r>
        <w:t xml:space="preserve"> </w:t>
      </w:r>
      <w:proofErr w:type="spellStart"/>
      <w:r>
        <w:t>Busi</w:t>
      </w:r>
      <w:proofErr w:type="spellEnd"/>
      <w:r>
        <w:t xml:space="preserve"> des Priesters im </w:t>
      </w:r>
      <w:proofErr w:type="spellStart"/>
      <w:r>
        <w:t>land</w:t>
      </w:r>
      <w:proofErr w:type="spellEnd"/>
      <w:r>
        <w:t xml:space="preserve"> der </w:t>
      </w:r>
      <w:proofErr w:type="spellStart"/>
      <w:r>
        <w:t>Chaldeer</w:t>
      </w:r>
      <w:proofErr w:type="spellEnd"/>
      <w:r>
        <w:t xml:space="preserve"> am </w:t>
      </w:r>
      <w:proofErr w:type="spellStart"/>
      <w:r>
        <w:t>wasser</w:t>
      </w:r>
      <w:proofErr w:type="spellEnd"/>
      <w:r>
        <w:t xml:space="preserve"> </w:t>
      </w:r>
      <w:proofErr w:type="spellStart"/>
      <w:r>
        <w:t>Chebar</w:t>
      </w:r>
      <w:proofErr w:type="spellEnd"/>
      <w:r>
        <w:t xml:space="preserve">) </w:t>
      </w:r>
      <w:proofErr w:type="spellStart"/>
      <w:r>
        <w:t>wil</w:t>
      </w:r>
      <w:proofErr w:type="spellEnd"/>
      <w:r>
        <w:t xml:space="preserve"> durchs </w:t>
      </w:r>
      <w:proofErr w:type="spellStart"/>
      <w:r>
        <w:t>Hern</w:t>
      </w:r>
      <w:proofErr w:type="spellEnd"/>
      <w:r>
        <w:t xml:space="preserve"> </w:t>
      </w:r>
      <w:proofErr w:type="spellStart"/>
      <w:r>
        <w:t>wortt</w:t>
      </w:r>
      <w:proofErr w:type="spellEnd"/>
      <w:r>
        <w:t xml:space="preserve"> alle </w:t>
      </w:r>
      <w:proofErr w:type="spellStart"/>
      <w:r>
        <w:t>gesichte</w:t>
      </w:r>
      <w:proofErr w:type="spellEnd"/>
      <w:r>
        <w:t xml:space="preserve"> und predigt des Hesekiels verstanden haben / </w:t>
      </w:r>
      <w:proofErr w:type="spellStart"/>
      <w:r>
        <w:t>nemlich</w:t>
      </w:r>
      <w:proofErr w:type="spellEnd"/>
      <w:r>
        <w:t xml:space="preserve"> </w:t>
      </w:r>
      <w:proofErr w:type="spellStart"/>
      <w:r>
        <w:t>gesetz</w:t>
      </w:r>
      <w:proofErr w:type="spellEnd"/>
      <w:r>
        <w:t xml:space="preserve"> und Evangelion: durch Hesekiel einen </w:t>
      </w:r>
      <w:proofErr w:type="spellStart"/>
      <w:r>
        <w:t>gesterckten</w:t>
      </w:r>
      <w:proofErr w:type="spellEnd"/>
      <w:r>
        <w:t xml:space="preserve"> von Gott: durch </w:t>
      </w:r>
      <w:proofErr w:type="spellStart"/>
      <w:r>
        <w:t>Buzi</w:t>
      </w:r>
      <w:proofErr w:type="spellEnd"/>
      <w:r>
        <w:t xml:space="preserve"> einen verachten: und anzeigen / das Hesekiel vom priesterlichen stamme </w:t>
      </w:r>
      <w:proofErr w:type="spellStart"/>
      <w:r>
        <w:t>geborn</w:t>
      </w:r>
      <w:proofErr w:type="spellEnd"/>
      <w:r>
        <w:t xml:space="preserve"> </w:t>
      </w:r>
      <w:proofErr w:type="spellStart"/>
      <w:r>
        <w:t>seie</w:t>
      </w:r>
      <w:proofErr w:type="spellEnd"/>
      <w:r>
        <w:t xml:space="preserve">. </w:t>
      </w:r>
      <w:proofErr w:type="spellStart"/>
      <w:r>
        <w:t>Warumb</w:t>
      </w:r>
      <w:proofErr w:type="spellEnd"/>
      <w:r>
        <w:t xml:space="preserve"> zeiget er an mit </w:t>
      </w:r>
      <w:proofErr w:type="spellStart"/>
      <w:r>
        <w:t>disen</w:t>
      </w:r>
      <w:proofErr w:type="spellEnd"/>
      <w:r>
        <w:t xml:space="preserve"> </w:t>
      </w:r>
      <w:proofErr w:type="spellStart"/>
      <w:r>
        <w:t>wortten</w:t>
      </w:r>
      <w:proofErr w:type="spellEnd"/>
      <w:r>
        <w:t xml:space="preserve"> (</w:t>
      </w:r>
      <w:proofErr w:type="spellStart"/>
      <w:r>
        <w:t>daselbs</w:t>
      </w:r>
      <w:proofErr w:type="spellEnd"/>
      <w:r>
        <w:t xml:space="preserve"> kam die </w:t>
      </w:r>
      <w:proofErr w:type="spellStart"/>
      <w:r>
        <w:t>hand</w:t>
      </w:r>
      <w:proofErr w:type="spellEnd"/>
      <w:r>
        <w:t xml:space="preserve"> des </w:t>
      </w:r>
      <w:proofErr w:type="spellStart"/>
      <w:r>
        <w:t>Hern</w:t>
      </w:r>
      <w:proofErr w:type="spellEnd"/>
      <w:r>
        <w:t xml:space="preserve"> </w:t>
      </w:r>
      <w:proofErr w:type="spellStart"/>
      <w:r>
        <w:t>uber</w:t>
      </w:r>
      <w:proofErr w:type="spellEnd"/>
      <w:r>
        <w:t xml:space="preserve"> in) </w:t>
      </w:r>
      <w:proofErr w:type="spellStart"/>
      <w:r>
        <w:t>wil</w:t>
      </w:r>
      <w:proofErr w:type="spellEnd"/>
      <w:r>
        <w:t xml:space="preserve"> durch des </w:t>
      </w:r>
      <w:proofErr w:type="spellStart"/>
      <w:r>
        <w:t>Hern</w:t>
      </w:r>
      <w:proofErr w:type="spellEnd"/>
      <w:r>
        <w:t xml:space="preserve"> </w:t>
      </w:r>
      <w:proofErr w:type="spellStart"/>
      <w:r>
        <w:t>hand</w:t>
      </w:r>
      <w:proofErr w:type="spellEnd"/>
      <w:r>
        <w:t xml:space="preserve"> den Heiligen Geist verstanden haben daher </w:t>
      </w:r>
      <w:proofErr w:type="spellStart"/>
      <w:r>
        <w:t>genennet</w:t>
      </w:r>
      <w:proofErr w:type="spellEnd"/>
      <w:r>
        <w:t xml:space="preserve"> des </w:t>
      </w:r>
      <w:proofErr w:type="spellStart"/>
      <w:r>
        <w:t>Hern</w:t>
      </w:r>
      <w:proofErr w:type="spellEnd"/>
      <w:r>
        <w:t xml:space="preserve"> </w:t>
      </w:r>
      <w:proofErr w:type="spellStart"/>
      <w:r>
        <w:t>hand</w:t>
      </w:r>
      <w:proofErr w:type="spellEnd"/>
      <w:r>
        <w:t xml:space="preserve"> / das / wie ein </w:t>
      </w:r>
      <w:proofErr w:type="spellStart"/>
      <w:r>
        <w:t>mensch</w:t>
      </w:r>
      <w:proofErr w:type="spellEnd"/>
      <w:r>
        <w:t xml:space="preserve"> mit der </w:t>
      </w:r>
      <w:proofErr w:type="spellStart"/>
      <w:r>
        <w:t>hand</w:t>
      </w:r>
      <w:proofErr w:type="spellEnd"/>
      <w:r>
        <w:t xml:space="preserve"> </w:t>
      </w:r>
      <w:proofErr w:type="spellStart"/>
      <w:r>
        <w:t>wircket</w:t>
      </w:r>
      <w:proofErr w:type="spellEnd"/>
      <w:r>
        <w:t xml:space="preserve"> also heiliget und </w:t>
      </w:r>
      <w:proofErr w:type="spellStart"/>
      <w:r>
        <w:t>wirckt</w:t>
      </w:r>
      <w:proofErr w:type="spellEnd"/>
      <w:r>
        <w:t xml:space="preserve"> Gott durch seines </w:t>
      </w:r>
      <w:proofErr w:type="spellStart"/>
      <w:r>
        <w:t>wortts</w:t>
      </w:r>
      <w:proofErr w:type="spellEnd"/>
      <w:r>
        <w:t xml:space="preserve"> CHRISTI Geist alles: Durch des </w:t>
      </w:r>
      <w:proofErr w:type="spellStart"/>
      <w:r>
        <w:t>Hern</w:t>
      </w:r>
      <w:proofErr w:type="spellEnd"/>
      <w:r>
        <w:t xml:space="preserve"> </w:t>
      </w:r>
      <w:proofErr w:type="spellStart"/>
      <w:r>
        <w:t>hand</w:t>
      </w:r>
      <w:proofErr w:type="spellEnd"/>
      <w:r>
        <w:t xml:space="preserve"> </w:t>
      </w:r>
      <w:proofErr w:type="spellStart"/>
      <w:r>
        <w:t>uber</w:t>
      </w:r>
      <w:proofErr w:type="spellEnd"/>
      <w:r>
        <w:t xml:space="preserve"> </w:t>
      </w:r>
      <w:proofErr w:type="spellStart"/>
      <w:r>
        <w:t>jn</w:t>
      </w:r>
      <w:proofErr w:type="spellEnd"/>
      <w:r>
        <w:t xml:space="preserve"> </w:t>
      </w:r>
      <w:proofErr w:type="spellStart"/>
      <w:r>
        <w:t>komen</w:t>
      </w:r>
      <w:proofErr w:type="spellEnd"/>
      <w:r>
        <w:t xml:space="preserve"> / eben das Lu. 1. Den Heiligen Geist </w:t>
      </w:r>
      <w:proofErr w:type="spellStart"/>
      <w:r>
        <w:t>uber</w:t>
      </w:r>
      <w:proofErr w:type="spellEnd"/>
      <w:r>
        <w:t xml:space="preserve"> Maria </w:t>
      </w:r>
      <w:proofErr w:type="spellStart"/>
      <w:r>
        <w:t>komen</w:t>
      </w:r>
      <w:proofErr w:type="spellEnd"/>
      <w:r>
        <w:t xml:space="preserve"> / und </w:t>
      </w:r>
      <w:proofErr w:type="spellStart"/>
      <w:r>
        <w:t>Paulon</w:t>
      </w:r>
      <w:proofErr w:type="spellEnd"/>
      <w:r>
        <w:t xml:space="preserve"> von </w:t>
      </w:r>
      <w:proofErr w:type="spellStart"/>
      <w:r>
        <w:t>klarheit</w:t>
      </w:r>
      <w:proofErr w:type="spellEnd"/>
      <w:r>
        <w:t xml:space="preserve"> des </w:t>
      </w:r>
      <w:proofErr w:type="spellStart"/>
      <w:r>
        <w:t>Hern</w:t>
      </w:r>
      <w:proofErr w:type="spellEnd"/>
      <w:r>
        <w:t xml:space="preserve"> </w:t>
      </w:r>
      <w:proofErr w:type="spellStart"/>
      <w:r>
        <w:t>umbleuchtet</w:t>
      </w:r>
      <w:proofErr w:type="spellEnd"/>
      <w:r>
        <w:t xml:space="preserve"> werden / daher auch die </w:t>
      </w:r>
      <w:proofErr w:type="spellStart"/>
      <w:r>
        <w:t>Ebreische</w:t>
      </w:r>
      <w:proofErr w:type="spellEnd"/>
      <w:r>
        <w:t xml:space="preserve"> </w:t>
      </w:r>
      <w:proofErr w:type="spellStart"/>
      <w:r>
        <w:t>sprache</w:t>
      </w:r>
      <w:proofErr w:type="spellEnd"/>
      <w:r>
        <w:t xml:space="preserve"> redet / durch die </w:t>
      </w:r>
      <w:proofErr w:type="spellStart"/>
      <w:r>
        <w:t>hand</w:t>
      </w:r>
      <w:proofErr w:type="spellEnd"/>
      <w:r>
        <w:t xml:space="preserve"> der Propheten / das ist / durch CHRISTI Geist der sie treibet zureden nach der </w:t>
      </w:r>
      <w:proofErr w:type="spellStart"/>
      <w:r>
        <w:t>lere</w:t>
      </w:r>
      <w:proofErr w:type="spellEnd"/>
      <w:r>
        <w:t xml:space="preserve"> 2. </w:t>
      </w:r>
      <w:proofErr w:type="spellStart"/>
      <w:r>
        <w:t>Pe</w:t>
      </w:r>
      <w:proofErr w:type="spellEnd"/>
      <w:r>
        <w:t xml:space="preserve">. 1: Und </w:t>
      </w:r>
      <w:proofErr w:type="spellStart"/>
      <w:r>
        <w:t>leren</w:t>
      </w:r>
      <w:proofErr w:type="spellEnd"/>
      <w:r>
        <w:t xml:space="preserve"> / das Gottes </w:t>
      </w:r>
      <w:proofErr w:type="spellStart"/>
      <w:r>
        <w:t>hand</w:t>
      </w:r>
      <w:proofErr w:type="spellEnd"/>
      <w:r>
        <w:t xml:space="preserve"> und geist </w:t>
      </w:r>
      <w:proofErr w:type="spellStart"/>
      <w:r>
        <w:t>uber</w:t>
      </w:r>
      <w:proofErr w:type="spellEnd"/>
      <w:r>
        <w:t xml:space="preserve"> Hesekiel nicht alleine </w:t>
      </w:r>
      <w:proofErr w:type="spellStart"/>
      <w:r>
        <w:t>darumb</w:t>
      </w:r>
      <w:proofErr w:type="spellEnd"/>
      <w:r>
        <w:t xml:space="preserve"> </w:t>
      </w:r>
      <w:proofErr w:type="spellStart"/>
      <w:r>
        <w:t>komen</w:t>
      </w:r>
      <w:proofErr w:type="spellEnd"/>
      <w:r>
        <w:t xml:space="preserve"> </w:t>
      </w:r>
      <w:proofErr w:type="spellStart"/>
      <w:r>
        <w:t>seie</w:t>
      </w:r>
      <w:proofErr w:type="spellEnd"/>
      <w:r>
        <w:t xml:space="preserve"> / das er die Juden </w:t>
      </w:r>
      <w:proofErr w:type="spellStart"/>
      <w:r>
        <w:t>vermanen</w:t>
      </w:r>
      <w:proofErr w:type="spellEnd"/>
      <w:r>
        <w:t xml:space="preserve"> </w:t>
      </w:r>
      <w:proofErr w:type="spellStart"/>
      <w:r>
        <w:t>solt</w:t>
      </w:r>
      <w:proofErr w:type="spellEnd"/>
      <w:r>
        <w:t xml:space="preserve"> </w:t>
      </w:r>
      <w:proofErr w:type="spellStart"/>
      <w:r>
        <w:t>zubussen</w:t>
      </w:r>
      <w:proofErr w:type="spellEnd"/>
      <w:r>
        <w:t xml:space="preserve"> und Gott </w:t>
      </w:r>
      <w:proofErr w:type="spellStart"/>
      <w:r>
        <w:t>anruffen</w:t>
      </w:r>
      <w:proofErr w:type="spellEnd"/>
      <w:r>
        <w:t xml:space="preserve"> / damit es </w:t>
      </w:r>
      <w:proofErr w:type="spellStart"/>
      <w:r>
        <w:t>jnen</w:t>
      </w:r>
      <w:proofErr w:type="spellEnd"/>
      <w:r>
        <w:t xml:space="preserve"> nicht </w:t>
      </w:r>
      <w:proofErr w:type="spellStart"/>
      <w:r>
        <w:t>gienge</w:t>
      </w:r>
      <w:proofErr w:type="spellEnd"/>
      <w:r>
        <w:t xml:space="preserve"> </w:t>
      </w:r>
      <w:proofErr w:type="spellStart"/>
      <w:r>
        <w:t>uber</w:t>
      </w:r>
      <w:proofErr w:type="spellEnd"/>
      <w:r>
        <w:t xml:space="preserve"> sechs </w:t>
      </w:r>
      <w:proofErr w:type="spellStart"/>
      <w:r>
        <w:t>jare</w:t>
      </w:r>
      <w:proofErr w:type="spellEnd"/>
      <w:r>
        <w:t xml:space="preserve"> wie es vor </w:t>
      </w:r>
      <w:proofErr w:type="spellStart"/>
      <w:r>
        <w:t>funff</w:t>
      </w:r>
      <w:proofErr w:type="spellEnd"/>
      <w:r>
        <w:t xml:space="preserve"> </w:t>
      </w:r>
      <w:proofErr w:type="spellStart"/>
      <w:r>
        <w:t>jaren</w:t>
      </w:r>
      <w:proofErr w:type="spellEnd"/>
      <w:r>
        <w:t xml:space="preserve"> gegangen ja </w:t>
      </w:r>
      <w:proofErr w:type="spellStart"/>
      <w:r>
        <w:t>Koenig</w:t>
      </w:r>
      <w:proofErr w:type="spellEnd"/>
      <w:r>
        <w:t xml:space="preserve"> </w:t>
      </w:r>
      <w:proofErr w:type="spellStart"/>
      <w:r>
        <w:t>Zidekia</w:t>
      </w:r>
      <w:proofErr w:type="spellEnd"/>
      <w:r>
        <w:t xml:space="preserve"> viel </w:t>
      </w:r>
      <w:proofErr w:type="spellStart"/>
      <w:r>
        <w:t>erger</w:t>
      </w:r>
      <w:proofErr w:type="spellEnd"/>
      <w:r>
        <w:t xml:space="preserve"> denn </w:t>
      </w:r>
      <w:proofErr w:type="spellStart"/>
      <w:r>
        <w:t>Koenig</w:t>
      </w:r>
      <w:proofErr w:type="spellEnd"/>
      <w:r>
        <w:t xml:space="preserve"> Joachim sondern auch das Gott damit </w:t>
      </w:r>
      <w:proofErr w:type="spellStart"/>
      <w:r>
        <w:t>enzeigete</w:t>
      </w:r>
      <w:proofErr w:type="spellEnd"/>
      <w:r>
        <w:t xml:space="preserve"> / wenn die Juden nicht wollen das er sein </w:t>
      </w:r>
      <w:proofErr w:type="spellStart"/>
      <w:r>
        <w:t>wortt</w:t>
      </w:r>
      <w:proofErr w:type="spellEnd"/>
      <w:r>
        <w:t xml:space="preserve"> unter den Heiden scheinen lassen </w:t>
      </w:r>
      <w:proofErr w:type="spellStart"/>
      <w:r>
        <w:t>konne</w:t>
      </w:r>
      <w:proofErr w:type="spellEnd"/>
      <w:r>
        <w:t xml:space="preserve"> und wolle. </w:t>
      </w:r>
    </w:p>
    <w:p w14:paraId="0AAC9339" w14:textId="77777777" w:rsidR="0049086B" w:rsidRDefault="0049086B" w:rsidP="0049086B">
      <w:pPr>
        <w:pStyle w:val="StandardWeb"/>
      </w:pPr>
      <w:r>
        <w:rPr>
          <w:rStyle w:val="Hervorhebung"/>
          <w:rFonts w:eastAsiaTheme="majorEastAsia"/>
        </w:rPr>
        <w:t xml:space="preserve">Und ich </w:t>
      </w:r>
      <w:proofErr w:type="spellStart"/>
      <w:r>
        <w:rPr>
          <w:rStyle w:val="Hervorhebung"/>
          <w:rFonts w:eastAsiaTheme="majorEastAsia"/>
        </w:rPr>
        <w:t>sahe</w:t>
      </w:r>
      <w:proofErr w:type="spellEnd"/>
      <w:r>
        <w:rPr>
          <w:rStyle w:val="Hervorhebung"/>
          <w:rFonts w:eastAsiaTheme="majorEastAsia"/>
        </w:rPr>
        <w:t xml:space="preserve"> und </w:t>
      </w:r>
      <w:proofErr w:type="spellStart"/>
      <w:r>
        <w:rPr>
          <w:rStyle w:val="Hervorhebung"/>
          <w:rFonts w:eastAsiaTheme="majorEastAsia"/>
        </w:rPr>
        <w:t>sihe</w:t>
      </w:r>
      <w:proofErr w:type="spellEnd"/>
      <w:r>
        <w:rPr>
          <w:rStyle w:val="Hervorhebung"/>
          <w:rFonts w:eastAsiaTheme="majorEastAsia"/>
        </w:rPr>
        <w:t xml:space="preserve">: Es kam ein </w:t>
      </w:r>
      <w:proofErr w:type="spellStart"/>
      <w:r>
        <w:rPr>
          <w:rStyle w:val="Hervorhebung"/>
          <w:rFonts w:eastAsiaTheme="majorEastAsia"/>
        </w:rPr>
        <w:t>ungestuemer</w:t>
      </w:r>
      <w:proofErr w:type="spellEnd"/>
      <w:r>
        <w:rPr>
          <w:rStyle w:val="Hervorhebung"/>
          <w:rFonts w:eastAsiaTheme="majorEastAsia"/>
        </w:rPr>
        <w:t xml:space="preserve"> wind von Mitternacht her mit einer </w:t>
      </w:r>
      <w:proofErr w:type="spellStart"/>
      <w:r>
        <w:rPr>
          <w:rStyle w:val="Hervorhebung"/>
          <w:rFonts w:eastAsiaTheme="majorEastAsia"/>
        </w:rPr>
        <w:t>grossen</w:t>
      </w:r>
      <w:proofErr w:type="spellEnd"/>
      <w:r>
        <w:rPr>
          <w:rStyle w:val="Hervorhebung"/>
          <w:rFonts w:eastAsiaTheme="majorEastAsia"/>
        </w:rPr>
        <w:t xml:space="preserve"> </w:t>
      </w:r>
      <w:proofErr w:type="spellStart"/>
      <w:r>
        <w:rPr>
          <w:rStyle w:val="Hervorhebung"/>
          <w:rFonts w:eastAsiaTheme="majorEastAsia"/>
        </w:rPr>
        <w:t>wolcken</w:t>
      </w:r>
      <w:proofErr w:type="spellEnd"/>
      <w:r>
        <w:rPr>
          <w:rStyle w:val="Hervorhebung"/>
          <w:rFonts w:eastAsiaTheme="majorEastAsia"/>
        </w:rPr>
        <w:t xml:space="preserve"> voll </w:t>
      </w:r>
      <w:proofErr w:type="spellStart"/>
      <w:r>
        <w:rPr>
          <w:rStyle w:val="Hervorhebung"/>
          <w:rFonts w:eastAsiaTheme="majorEastAsia"/>
        </w:rPr>
        <w:t>fewrs</w:t>
      </w:r>
      <w:proofErr w:type="spellEnd"/>
      <w:r>
        <w:rPr>
          <w:rStyle w:val="Hervorhebung"/>
          <w:rFonts w:eastAsiaTheme="majorEastAsia"/>
        </w:rPr>
        <w:t xml:space="preserve"> das </w:t>
      </w:r>
      <w:proofErr w:type="spellStart"/>
      <w:r>
        <w:rPr>
          <w:rStyle w:val="Hervorhebung"/>
          <w:rFonts w:eastAsiaTheme="majorEastAsia"/>
        </w:rPr>
        <w:t>allethalten</w:t>
      </w:r>
      <w:proofErr w:type="spellEnd"/>
      <w:r>
        <w:rPr>
          <w:rStyle w:val="Hervorhebung"/>
          <w:rFonts w:eastAsiaTheme="majorEastAsia"/>
        </w:rPr>
        <w:t xml:space="preserve"> </w:t>
      </w:r>
      <w:proofErr w:type="spellStart"/>
      <w:r>
        <w:rPr>
          <w:rStyle w:val="Hervorhebung"/>
          <w:rFonts w:eastAsiaTheme="majorEastAsia"/>
        </w:rPr>
        <w:t>umbher</w:t>
      </w:r>
      <w:proofErr w:type="spellEnd"/>
      <w:r>
        <w:rPr>
          <w:rStyle w:val="Hervorhebung"/>
          <w:rFonts w:eastAsiaTheme="majorEastAsia"/>
        </w:rPr>
        <w:t xml:space="preserve"> </w:t>
      </w:r>
      <w:proofErr w:type="spellStart"/>
      <w:r>
        <w:rPr>
          <w:rStyle w:val="Hervorhebung"/>
          <w:rFonts w:eastAsiaTheme="majorEastAsia"/>
        </w:rPr>
        <w:t>glentzet</w:t>
      </w:r>
      <w:proofErr w:type="spellEnd"/>
      <w:r>
        <w:rPr>
          <w:rStyle w:val="Hervorhebung"/>
          <w:rFonts w:eastAsiaTheme="majorEastAsia"/>
        </w:rPr>
        <w:t>.</w:t>
      </w:r>
      <w:r>
        <w:t xml:space="preserve"> </w:t>
      </w:r>
    </w:p>
    <w:p w14:paraId="19989719" w14:textId="77777777" w:rsidR="0049086B" w:rsidRDefault="0049086B" w:rsidP="0049086B">
      <w:pPr>
        <w:pStyle w:val="StandardWeb"/>
      </w:pPr>
      <w:r>
        <w:t xml:space="preserve">In </w:t>
      </w:r>
      <w:proofErr w:type="spellStart"/>
      <w:r>
        <w:t>disem</w:t>
      </w:r>
      <w:proofErr w:type="spellEnd"/>
      <w:r>
        <w:t xml:space="preserve"> Andern teil last uns </w:t>
      </w:r>
      <w:proofErr w:type="spellStart"/>
      <w:r>
        <w:t>hoeren</w:t>
      </w:r>
      <w:proofErr w:type="spellEnd"/>
      <w:r>
        <w:t xml:space="preserve"> </w:t>
      </w:r>
    </w:p>
    <w:p w14:paraId="0DE96610" w14:textId="77777777" w:rsidR="0049086B" w:rsidRDefault="0049086B" w:rsidP="0049086B">
      <w:pPr>
        <w:pStyle w:val="berschrift3"/>
      </w:pPr>
      <w:r>
        <w:t xml:space="preserve">Wie Jerusalem zum andermal durch die </w:t>
      </w:r>
      <w:proofErr w:type="spellStart"/>
      <w:r>
        <w:t>Babiloner</w:t>
      </w:r>
      <w:proofErr w:type="spellEnd"/>
      <w:r>
        <w:t xml:space="preserve"> </w:t>
      </w:r>
      <w:proofErr w:type="spellStart"/>
      <w:r>
        <w:t>verstoeret</w:t>
      </w:r>
      <w:proofErr w:type="spellEnd"/>
      <w:r>
        <w:t xml:space="preserve"> werden sol.</w:t>
      </w:r>
    </w:p>
    <w:p w14:paraId="4DFD2E55" w14:textId="77777777" w:rsidR="0049086B" w:rsidRDefault="0049086B" w:rsidP="0049086B">
      <w:pPr>
        <w:pStyle w:val="StandardWeb"/>
      </w:pPr>
      <w:r>
        <w:t xml:space="preserve">Denn wie er durch den </w:t>
      </w:r>
      <w:proofErr w:type="spellStart"/>
      <w:r>
        <w:t>ungestuemen</w:t>
      </w:r>
      <w:proofErr w:type="spellEnd"/>
      <w:r>
        <w:t xml:space="preserve"> wind von Mitternacht her / verstanden </w:t>
      </w:r>
      <w:proofErr w:type="spellStart"/>
      <w:r>
        <w:t>wil</w:t>
      </w:r>
      <w:proofErr w:type="spellEnd"/>
      <w:r>
        <w:t xml:space="preserve"> haben das </w:t>
      </w:r>
      <w:proofErr w:type="spellStart"/>
      <w:r>
        <w:t>grawsam</w:t>
      </w:r>
      <w:proofErr w:type="spellEnd"/>
      <w:r>
        <w:t xml:space="preserve"> </w:t>
      </w:r>
      <w:proofErr w:type="spellStart"/>
      <w:r>
        <w:t>heer</w:t>
      </w:r>
      <w:proofErr w:type="spellEnd"/>
      <w:r>
        <w:t xml:space="preserve"> des </w:t>
      </w:r>
      <w:proofErr w:type="spellStart"/>
      <w:r>
        <w:t>Koeniges</w:t>
      </w:r>
      <w:proofErr w:type="spellEnd"/>
      <w:r>
        <w:t xml:space="preserve"> zu Babel so wider Jerusalem kam: also </w:t>
      </w:r>
      <w:proofErr w:type="spellStart"/>
      <w:r>
        <w:t>wil</w:t>
      </w:r>
      <w:proofErr w:type="spellEnd"/>
      <w:r>
        <w:t xml:space="preserve"> er durch die </w:t>
      </w:r>
      <w:proofErr w:type="spellStart"/>
      <w:r>
        <w:t>grossen</w:t>
      </w:r>
      <w:proofErr w:type="spellEnd"/>
      <w:r>
        <w:t xml:space="preserve"> </w:t>
      </w:r>
      <w:proofErr w:type="spellStart"/>
      <w:r>
        <w:t>Wolcken</w:t>
      </w:r>
      <w:proofErr w:type="spellEnd"/>
      <w:r>
        <w:t xml:space="preserve"> voll </w:t>
      </w:r>
      <w:proofErr w:type="spellStart"/>
      <w:r>
        <w:t>fewrs</w:t>
      </w:r>
      <w:proofErr w:type="spellEnd"/>
      <w:r>
        <w:t xml:space="preserve"> das </w:t>
      </w:r>
      <w:proofErr w:type="spellStart"/>
      <w:r>
        <w:t>allthalben</w:t>
      </w:r>
      <w:proofErr w:type="spellEnd"/>
      <w:r>
        <w:t xml:space="preserve"> </w:t>
      </w:r>
      <w:proofErr w:type="spellStart"/>
      <w:r>
        <w:t>umbher</w:t>
      </w:r>
      <w:proofErr w:type="spellEnd"/>
      <w:r>
        <w:t xml:space="preserve"> </w:t>
      </w:r>
      <w:proofErr w:type="spellStart"/>
      <w:r>
        <w:t>glentzet</w:t>
      </w:r>
      <w:proofErr w:type="spellEnd"/>
      <w:r>
        <w:t xml:space="preserve"> / verstanden haben Gottes </w:t>
      </w:r>
      <w:proofErr w:type="spellStart"/>
      <w:r>
        <w:t>zorn</w:t>
      </w:r>
      <w:proofErr w:type="spellEnd"/>
      <w:r>
        <w:t xml:space="preserve"> und </w:t>
      </w:r>
      <w:proofErr w:type="spellStart"/>
      <w:r>
        <w:t>schrecklch</w:t>
      </w:r>
      <w:proofErr w:type="spellEnd"/>
      <w:r>
        <w:t xml:space="preserve"> </w:t>
      </w:r>
      <w:proofErr w:type="spellStart"/>
      <w:r>
        <w:t>gericht</w:t>
      </w:r>
      <w:proofErr w:type="spellEnd"/>
      <w:r>
        <w:t xml:space="preserve"> das er durch die </w:t>
      </w:r>
      <w:proofErr w:type="spellStart"/>
      <w:r>
        <w:t>Chaldeer</w:t>
      </w:r>
      <w:proofErr w:type="spellEnd"/>
      <w:r>
        <w:t xml:space="preserve"> an der stad Jerusalem </w:t>
      </w:r>
      <w:proofErr w:type="spellStart"/>
      <w:r>
        <w:t>ubet</w:t>
      </w:r>
      <w:proofErr w:type="spellEnd"/>
      <w:r>
        <w:t xml:space="preserve"> sie </w:t>
      </w:r>
      <w:proofErr w:type="spellStart"/>
      <w:r>
        <w:t>zubetruben</w:t>
      </w:r>
      <w:proofErr w:type="spellEnd"/>
      <w:r>
        <w:t xml:space="preserve"> und </w:t>
      </w:r>
      <w:proofErr w:type="spellStart"/>
      <w:r>
        <w:t>zuverbrennen</w:t>
      </w:r>
      <w:proofErr w:type="spellEnd"/>
      <w:r>
        <w:t xml:space="preserve">: das er mit allen </w:t>
      </w:r>
      <w:proofErr w:type="spellStart"/>
      <w:r>
        <w:t>wortten</w:t>
      </w:r>
      <w:proofErr w:type="spellEnd"/>
      <w:r>
        <w:t xml:space="preserve"> </w:t>
      </w:r>
      <w:proofErr w:type="spellStart"/>
      <w:r>
        <w:t>dises</w:t>
      </w:r>
      <w:proofErr w:type="spellEnd"/>
      <w:r>
        <w:t xml:space="preserve"> andern teils nichts anders </w:t>
      </w:r>
      <w:proofErr w:type="spellStart"/>
      <w:r>
        <w:t>leren</w:t>
      </w:r>
      <w:proofErr w:type="spellEnd"/>
      <w:r>
        <w:t xml:space="preserve"> </w:t>
      </w:r>
      <w:proofErr w:type="spellStart"/>
      <w:r>
        <w:t>wil</w:t>
      </w:r>
      <w:proofErr w:type="spellEnd"/>
      <w:r>
        <w:t xml:space="preserve"> / denn das </w:t>
      </w:r>
      <w:proofErr w:type="spellStart"/>
      <w:r>
        <w:t>erfuellet</w:t>
      </w:r>
      <w:proofErr w:type="spellEnd"/>
      <w:r>
        <w:t xml:space="preserve"> ist 2. Re. 24. Da </w:t>
      </w:r>
      <w:proofErr w:type="spellStart"/>
      <w:r>
        <w:t>Koenig</w:t>
      </w:r>
      <w:proofErr w:type="spellEnd"/>
      <w:r>
        <w:t xml:space="preserve"> </w:t>
      </w:r>
      <w:proofErr w:type="spellStart"/>
      <w:r>
        <w:t>Zidekia</w:t>
      </w:r>
      <w:proofErr w:type="spellEnd"/>
      <w:r>
        <w:t xml:space="preserve"> gefangen und Jerusalem </w:t>
      </w:r>
      <w:proofErr w:type="spellStart"/>
      <w:r>
        <w:t>verbrand</w:t>
      </w:r>
      <w:proofErr w:type="spellEnd"/>
      <w:r>
        <w:t xml:space="preserve"> ward </w:t>
      </w:r>
      <w:proofErr w:type="spellStart"/>
      <w:r>
        <w:t>auffs</w:t>
      </w:r>
      <w:proofErr w:type="spellEnd"/>
      <w:r>
        <w:t xml:space="preserve"> grausamest und </w:t>
      </w:r>
      <w:proofErr w:type="spellStart"/>
      <w:r>
        <w:t>schrecklichst</w:t>
      </w:r>
      <w:proofErr w:type="spellEnd"/>
      <w:r>
        <w:t xml:space="preserve"> / als </w:t>
      </w:r>
      <w:proofErr w:type="spellStart"/>
      <w:r>
        <w:t>wolt</w:t>
      </w:r>
      <w:proofErr w:type="spellEnd"/>
      <w:r>
        <w:t xml:space="preserve"> er sagen / nu </w:t>
      </w:r>
      <w:proofErr w:type="spellStart"/>
      <w:r>
        <w:t>wil</w:t>
      </w:r>
      <w:proofErr w:type="spellEnd"/>
      <w:r>
        <w:t xml:space="preserve"> ich den Juden eine gute </w:t>
      </w:r>
      <w:proofErr w:type="spellStart"/>
      <w:r>
        <w:t>nacht</w:t>
      </w:r>
      <w:proofErr w:type="spellEnd"/>
      <w:r>
        <w:t xml:space="preserve"> geben und mein </w:t>
      </w:r>
      <w:proofErr w:type="spellStart"/>
      <w:r>
        <w:t>wortt</w:t>
      </w:r>
      <w:proofErr w:type="spellEnd"/>
      <w:r>
        <w:t xml:space="preserve"> in aller Welt scheinen lassen durch mein kleines </w:t>
      </w:r>
      <w:proofErr w:type="spellStart"/>
      <w:r>
        <w:t>heufflin</w:t>
      </w:r>
      <w:proofErr w:type="spellEnd"/>
      <w:r>
        <w:t xml:space="preserve"> </w:t>
      </w:r>
      <w:proofErr w:type="spellStart"/>
      <w:r>
        <w:t>fromer</w:t>
      </w:r>
      <w:proofErr w:type="spellEnd"/>
      <w:r>
        <w:t xml:space="preserve"> Juden so ich </w:t>
      </w:r>
      <w:proofErr w:type="spellStart"/>
      <w:r>
        <w:t>uberbleiben</w:t>
      </w:r>
      <w:proofErr w:type="spellEnd"/>
      <w:r>
        <w:t xml:space="preserve"> lasse welchen zu </w:t>
      </w:r>
      <w:proofErr w:type="spellStart"/>
      <w:r>
        <w:t>trost</w:t>
      </w:r>
      <w:proofErr w:type="spellEnd"/>
      <w:r>
        <w:t xml:space="preserve"> ich durch Hesekiel des Messias Reich in aller Welt mit folgenden </w:t>
      </w:r>
      <w:proofErr w:type="spellStart"/>
      <w:r>
        <w:t>wortten</w:t>
      </w:r>
      <w:proofErr w:type="spellEnd"/>
      <w:r>
        <w:t xml:space="preserve"> offenbaren </w:t>
      </w:r>
      <w:proofErr w:type="spellStart"/>
      <w:r>
        <w:t>wil</w:t>
      </w:r>
      <w:proofErr w:type="spellEnd"/>
      <w:r>
        <w:t xml:space="preserve">. </w:t>
      </w:r>
    </w:p>
    <w:p w14:paraId="04E74767" w14:textId="77777777" w:rsidR="0049086B" w:rsidRDefault="0049086B" w:rsidP="0049086B">
      <w:pPr>
        <w:pStyle w:val="StandardWeb"/>
      </w:pPr>
      <w:r>
        <w:rPr>
          <w:rStyle w:val="Hervorhebung"/>
          <w:rFonts w:eastAsiaTheme="majorEastAsia"/>
        </w:rPr>
        <w:t xml:space="preserve">Und mitten in dem selbigen </w:t>
      </w:r>
      <w:proofErr w:type="spellStart"/>
      <w:r>
        <w:rPr>
          <w:rStyle w:val="Hervorhebung"/>
          <w:rFonts w:eastAsiaTheme="majorEastAsia"/>
        </w:rPr>
        <w:t>fewr</w:t>
      </w:r>
      <w:proofErr w:type="spellEnd"/>
      <w:r>
        <w:rPr>
          <w:rStyle w:val="Hervorhebung"/>
          <w:rFonts w:eastAsiaTheme="majorEastAsia"/>
        </w:rPr>
        <w:t xml:space="preserve"> / war es wie </w:t>
      </w:r>
      <w:proofErr w:type="spellStart"/>
      <w:r>
        <w:rPr>
          <w:rStyle w:val="Hervorhebung"/>
          <w:rFonts w:eastAsiaTheme="majorEastAsia"/>
        </w:rPr>
        <w:t>Liecht</w:t>
      </w:r>
      <w:proofErr w:type="spellEnd"/>
      <w:r>
        <w:rPr>
          <w:rStyle w:val="Hervorhebung"/>
          <w:rFonts w:eastAsiaTheme="majorEastAsia"/>
        </w:rPr>
        <w:t xml:space="preserve"> Helle: Und darinnen war es </w:t>
      </w:r>
      <w:proofErr w:type="spellStart"/>
      <w:r>
        <w:rPr>
          <w:rStyle w:val="Hervorhebung"/>
          <w:rFonts w:eastAsiaTheme="majorEastAsia"/>
        </w:rPr>
        <w:t>gestalt</w:t>
      </w:r>
      <w:proofErr w:type="spellEnd"/>
      <w:r>
        <w:rPr>
          <w:rStyle w:val="Hervorhebung"/>
          <w:rFonts w:eastAsiaTheme="majorEastAsia"/>
        </w:rPr>
        <w:t xml:space="preserve"> wie vier </w:t>
      </w:r>
      <w:proofErr w:type="spellStart"/>
      <w:r>
        <w:rPr>
          <w:rStyle w:val="Hervorhebung"/>
          <w:rFonts w:eastAsiaTheme="majorEastAsia"/>
        </w:rPr>
        <w:t>thiere</w:t>
      </w:r>
      <w:proofErr w:type="spellEnd"/>
      <w:r>
        <w:rPr>
          <w:rStyle w:val="Hervorhebung"/>
          <w:rFonts w:eastAsiaTheme="majorEastAsia"/>
        </w:rPr>
        <w:t xml:space="preserve"> / und unter </w:t>
      </w:r>
      <w:proofErr w:type="spellStart"/>
      <w:r>
        <w:rPr>
          <w:rStyle w:val="Hervorhebung"/>
          <w:rFonts w:eastAsiaTheme="majorEastAsia"/>
        </w:rPr>
        <w:t>jnen</w:t>
      </w:r>
      <w:proofErr w:type="spellEnd"/>
      <w:r>
        <w:rPr>
          <w:rStyle w:val="Hervorhebung"/>
          <w:rFonts w:eastAsiaTheme="majorEastAsia"/>
        </w:rPr>
        <w:t xml:space="preserve"> eines </w:t>
      </w:r>
      <w:proofErr w:type="spellStart"/>
      <w:r>
        <w:rPr>
          <w:rStyle w:val="Hervorhebung"/>
          <w:rFonts w:eastAsiaTheme="majorEastAsia"/>
        </w:rPr>
        <w:t>gestalt</w:t>
      </w:r>
      <w:proofErr w:type="spellEnd"/>
      <w:r>
        <w:rPr>
          <w:rStyle w:val="Hervorhebung"/>
          <w:rFonts w:eastAsiaTheme="majorEastAsia"/>
        </w:rPr>
        <w:t xml:space="preserve"> wie ein </w:t>
      </w:r>
      <w:proofErr w:type="spellStart"/>
      <w:r>
        <w:rPr>
          <w:rStyle w:val="Hervorhebung"/>
          <w:rFonts w:eastAsiaTheme="majorEastAsia"/>
        </w:rPr>
        <w:t>mensch</w:t>
      </w:r>
      <w:proofErr w:type="spellEnd"/>
      <w:r>
        <w:rPr>
          <w:rStyle w:val="Hervorhebung"/>
          <w:rFonts w:eastAsiaTheme="majorEastAsia"/>
        </w:rPr>
        <w:t xml:space="preserve">: Und ein </w:t>
      </w:r>
      <w:proofErr w:type="spellStart"/>
      <w:r>
        <w:rPr>
          <w:rStyle w:val="Hervorhebung"/>
          <w:rFonts w:eastAsiaTheme="majorEastAsia"/>
        </w:rPr>
        <w:t>jglichs</w:t>
      </w:r>
      <w:proofErr w:type="spellEnd"/>
      <w:r>
        <w:rPr>
          <w:rStyle w:val="Hervorhebung"/>
          <w:rFonts w:eastAsiaTheme="majorEastAsia"/>
        </w:rPr>
        <w:t xml:space="preserve"> hatte vier </w:t>
      </w:r>
      <w:proofErr w:type="spellStart"/>
      <w:r>
        <w:rPr>
          <w:rStyle w:val="Hervorhebung"/>
          <w:rFonts w:eastAsiaTheme="majorEastAsia"/>
        </w:rPr>
        <w:t>angesichte</w:t>
      </w:r>
      <w:proofErr w:type="spellEnd"/>
      <w:r>
        <w:rPr>
          <w:rStyle w:val="Hervorhebung"/>
          <w:rFonts w:eastAsiaTheme="majorEastAsia"/>
        </w:rPr>
        <w:t xml:space="preserve"> und vier </w:t>
      </w:r>
      <w:proofErr w:type="spellStart"/>
      <w:r>
        <w:rPr>
          <w:rStyle w:val="Hervorhebung"/>
          <w:rFonts w:eastAsiaTheme="majorEastAsia"/>
        </w:rPr>
        <w:t>fluegel</w:t>
      </w:r>
      <w:proofErr w:type="spellEnd"/>
      <w:r>
        <w:rPr>
          <w:rStyle w:val="Hervorhebung"/>
          <w:rFonts w:eastAsiaTheme="majorEastAsia"/>
        </w:rPr>
        <w:t xml:space="preserve">: und </w:t>
      </w:r>
      <w:proofErr w:type="spellStart"/>
      <w:r>
        <w:rPr>
          <w:rStyle w:val="Hervorhebung"/>
          <w:rFonts w:eastAsiaTheme="majorEastAsia"/>
        </w:rPr>
        <w:t>jre</w:t>
      </w:r>
      <w:proofErr w:type="spellEnd"/>
      <w:r>
        <w:rPr>
          <w:rStyle w:val="Hervorhebung"/>
          <w:rFonts w:eastAsiaTheme="majorEastAsia"/>
        </w:rPr>
        <w:t xml:space="preserve"> beine stunden gerad / aber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Fuesse</w:t>
      </w:r>
      <w:proofErr w:type="spellEnd"/>
      <w:r>
        <w:rPr>
          <w:rStyle w:val="Hervorhebung"/>
          <w:rFonts w:eastAsiaTheme="majorEastAsia"/>
        </w:rPr>
        <w:t xml:space="preserve"> waren gleich wie runde </w:t>
      </w:r>
      <w:proofErr w:type="spellStart"/>
      <w:r>
        <w:rPr>
          <w:rStyle w:val="Hervorhebung"/>
          <w:rFonts w:eastAsiaTheme="majorEastAsia"/>
        </w:rPr>
        <w:t>Fuesse</w:t>
      </w:r>
      <w:proofErr w:type="spellEnd"/>
      <w:r>
        <w:rPr>
          <w:rStyle w:val="Hervorhebung"/>
          <w:rFonts w:eastAsiaTheme="majorEastAsia"/>
        </w:rPr>
        <w:t xml:space="preserve"> und </w:t>
      </w:r>
      <w:proofErr w:type="spellStart"/>
      <w:r>
        <w:rPr>
          <w:rStyle w:val="Hervorhebung"/>
          <w:rFonts w:eastAsiaTheme="majorEastAsia"/>
        </w:rPr>
        <w:t>glintzenden</w:t>
      </w:r>
      <w:proofErr w:type="spellEnd"/>
      <w:r>
        <w:rPr>
          <w:rStyle w:val="Hervorhebung"/>
          <w:rFonts w:eastAsiaTheme="majorEastAsia"/>
        </w:rPr>
        <w:t xml:space="preserve"> wie ein hell </w:t>
      </w:r>
      <w:proofErr w:type="spellStart"/>
      <w:r>
        <w:rPr>
          <w:rStyle w:val="Hervorhebung"/>
          <w:rFonts w:eastAsiaTheme="majorEastAsia"/>
        </w:rPr>
        <w:t>glat</w:t>
      </w:r>
      <w:proofErr w:type="spellEnd"/>
      <w:r>
        <w:rPr>
          <w:rStyle w:val="Hervorhebung"/>
          <w:rFonts w:eastAsiaTheme="majorEastAsia"/>
        </w:rPr>
        <w:t xml:space="preserve"> </w:t>
      </w:r>
      <w:proofErr w:type="spellStart"/>
      <w:r>
        <w:rPr>
          <w:rStyle w:val="Hervorhebung"/>
          <w:rFonts w:eastAsiaTheme="majorEastAsia"/>
        </w:rPr>
        <w:t>ertz</w:t>
      </w:r>
      <w:proofErr w:type="spellEnd"/>
      <w:r>
        <w:rPr>
          <w:rStyle w:val="Hervorhebung"/>
          <w:rFonts w:eastAsiaTheme="majorEastAsia"/>
        </w:rPr>
        <w:t xml:space="preserve">: und hatten </w:t>
      </w:r>
      <w:proofErr w:type="spellStart"/>
      <w:r>
        <w:rPr>
          <w:rStyle w:val="Hervorhebung"/>
          <w:rFonts w:eastAsiaTheme="majorEastAsia"/>
        </w:rPr>
        <w:t>menschen</w:t>
      </w:r>
      <w:proofErr w:type="spellEnd"/>
      <w:r>
        <w:rPr>
          <w:rStyle w:val="Hervorhebung"/>
          <w:rFonts w:eastAsiaTheme="majorEastAsia"/>
        </w:rPr>
        <w:t xml:space="preserve"> </w:t>
      </w:r>
      <w:proofErr w:type="spellStart"/>
      <w:r>
        <w:rPr>
          <w:rStyle w:val="Hervorhebung"/>
          <w:rFonts w:eastAsiaTheme="majorEastAsia"/>
        </w:rPr>
        <w:t>hende</w:t>
      </w:r>
      <w:proofErr w:type="spellEnd"/>
      <w:r>
        <w:rPr>
          <w:rStyle w:val="Hervorhebung"/>
          <w:rFonts w:eastAsiaTheme="majorEastAsia"/>
        </w:rPr>
        <w:t xml:space="preserve"> </w:t>
      </w:r>
      <w:proofErr w:type="spellStart"/>
      <w:r>
        <w:rPr>
          <w:rStyle w:val="Hervorhebung"/>
          <w:rFonts w:eastAsiaTheme="majorEastAsia"/>
        </w:rPr>
        <w:t>unte</w:t>
      </w:r>
      <w:proofErr w:type="spellEnd"/>
      <w:r>
        <w:rPr>
          <w:rStyle w:val="Hervorhebung"/>
          <w:rFonts w:eastAsiaTheme="majorEastAsia"/>
        </w:rPr>
        <w:t xml:space="preserve"> </w:t>
      </w:r>
      <w:proofErr w:type="spellStart"/>
      <w:r>
        <w:rPr>
          <w:rStyle w:val="Hervorhebung"/>
          <w:rFonts w:eastAsiaTheme="majorEastAsia"/>
        </w:rPr>
        <w:t>rjren</w:t>
      </w:r>
      <w:proofErr w:type="spellEnd"/>
      <w:r>
        <w:rPr>
          <w:rStyle w:val="Hervorhebung"/>
          <w:rFonts w:eastAsiaTheme="majorEastAsia"/>
        </w:rPr>
        <w:t xml:space="preserve"> </w:t>
      </w:r>
      <w:proofErr w:type="spellStart"/>
      <w:r>
        <w:rPr>
          <w:rStyle w:val="Hervorhebung"/>
          <w:rFonts w:eastAsiaTheme="majorEastAsia"/>
        </w:rPr>
        <w:t>fluegeln</w:t>
      </w:r>
      <w:proofErr w:type="spellEnd"/>
      <w:r>
        <w:rPr>
          <w:rStyle w:val="Hervorhebung"/>
          <w:rFonts w:eastAsiaTheme="majorEastAsia"/>
        </w:rPr>
        <w:t xml:space="preserve"> an </w:t>
      </w:r>
      <w:proofErr w:type="spellStart"/>
      <w:r>
        <w:rPr>
          <w:rStyle w:val="Hervorhebung"/>
          <w:rFonts w:eastAsiaTheme="majorEastAsia"/>
        </w:rPr>
        <w:t>jren</w:t>
      </w:r>
      <w:proofErr w:type="spellEnd"/>
      <w:r>
        <w:rPr>
          <w:rStyle w:val="Hervorhebung"/>
          <w:rFonts w:eastAsiaTheme="majorEastAsia"/>
        </w:rPr>
        <w:t xml:space="preserve"> vier </w:t>
      </w:r>
      <w:proofErr w:type="spellStart"/>
      <w:r>
        <w:rPr>
          <w:rStyle w:val="Hervorhebung"/>
          <w:rFonts w:eastAsiaTheme="majorEastAsia"/>
        </w:rPr>
        <w:t>ortten</w:t>
      </w:r>
      <w:proofErr w:type="spellEnd"/>
      <w:r>
        <w:rPr>
          <w:rStyle w:val="Hervorhebung"/>
          <w:rFonts w:eastAsiaTheme="majorEastAsia"/>
        </w:rPr>
        <w:t xml:space="preserve">: denn sie hatten alle vier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angesichte</w:t>
      </w:r>
      <w:proofErr w:type="spellEnd"/>
      <w:r>
        <w:rPr>
          <w:rStyle w:val="Hervorhebung"/>
          <w:rFonts w:eastAsiaTheme="majorEastAsia"/>
        </w:rPr>
        <w:t xml:space="preserve"> und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fluegel</w:t>
      </w:r>
      <w:proofErr w:type="spellEnd"/>
      <w:r>
        <w:rPr>
          <w:rStyle w:val="Hervorhebung"/>
          <w:rFonts w:eastAsiaTheme="majorEastAsia"/>
        </w:rPr>
        <w:t xml:space="preserve"> / und </w:t>
      </w:r>
      <w:proofErr w:type="spellStart"/>
      <w:r>
        <w:rPr>
          <w:rStyle w:val="Hervorhebung"/>
          <w:rFonts w:eastAsiaTheme="majorEastAsia"/>
        </w:rPr>
        <w:t>dieselbigen</w:t>
      </w:r>
      <w:proofErr w:type="spellEnd"/>
      <w:r>
        <w:rPr>
          <w:rStyle w:val="Hervorhebung"/>
          <w:rFonts w:eastAsiaTheme="majorEastAsia"/>
        </w:rPr>
        <w:t xml:space="preserve"> </w:t>
      </w:r>
      <w:proofErr w:type="spellStart"/>
      <w:r>
        <w:rPr>
          <w:rStyle w:val="Hervorhebung"/>
          <w:rFonts w:eastAsiaTheme="majorEastAsia"/>
        </w:rPr>
        <w:t>fluegel</w:t>
      </w:r>
      <w:proofErr w:type="spellEnd"/>
      <w:r>
        <w:rPr>
          <w:rStyle w:val="Hervorhebung"/>
          <w:rFonts w:eastAsiaTheme="majorEastAsia"/>
        </w:rPr>
        <w:t xml:space="preserve"> waren einer an dem andern: und wenn sie </w:t>
      </w:r>
      <w:proofErr w:type="spellStart"/>
      <w:r>
        <w:rPr>
          <w:rStyle w:val="Hervorhebung"/>
          <w:rFonts w:eastAsiaTheme="majorEastAsia"/>
        </w:rPr>
        <w:t>giengen</w:t>
      </w:r>
      <w:proofErr w:type="spellEnd"/>
      <w:r>
        <w:rPr>
          <w:rStyle w:val="Hervorhebung"/>
          <w:rFonts w:eastAsiaTheme="majorEastAsia"/>
        </w:rPr>
        <w:t xml:space="preserve"> </w:t>
      </w:r>
      <w:proofErr w:type="spellStart"/>
      <w:r>
        <w:rPr>
          <w:rStyle w:val="Hervorhebung"/>
          <w:rFonts w:eastAsiaTheme="majorEastAsia"/>
        </w:rPr>
        <w:t>durfften</w:t>
      </w:r>
      <w:proofErr w:type="spellEnd"/>
      <w:r>
        <w:rPr>
          <w:rStyle w:val="Hervorhebung"/>
          <w:rFonts w:eastAsiaTheme="majorEastAsia"/>
        </w:rPr>
        <w:t xml:space="preserve"> sie sich nicht </w:t>
      </w:r>
      <w:proofErr w:type="spellStart"/>
      <w:r>
        <w:rPr>
          <w:rStyle w:val="Hervorhebung"/>
          <w:rFonts w:eastAsiaTheme="majorEastAsia"/>
        </w:rPr>
        <w:t>rumb</w:t>
      </w:r>
      <w:proofErr w:type="spellEnd"/>
      <w:r>
        <w:rPr>
          <w:rStyle w:val="Hervorhebung"/>
          <w:rFonts w:eastAsiaTheme="majorEastAsia"/>
        </w:rPr>
        <w:t xml:space="preserve"> </w:t>
      </w:r>
      <w:proofErr w:type="spellStart"/>
      <w:r>
        <w:rPr>
          <w:rStyle w:val="Hervorhebung"/>
          <w:rFonts w:eastAsiaTheme="majorEastAsia"/>
        </w:rPr>
        <w:t>lencken</w:t>
      </w:r>
      <w:proofErr w:type="spellEnd"/>
      <w:r>
        <w:rPr>
          <w:rStyle w:val="Hervorhebung"/>
          <w:rFonts w:eastAsiaTheme="majorEastAsia"/>
        </w:rPr>
        <w:t xml:space="preserve"> / sondern </w:t>
      </w:r>
      <w:proofErr w:type="spellStart"/>
      <w:r>
        <w:rPr>
          <w:rStyle w:val="Hervorhebung"/>
          <w:rFonts w:eastAsiaTheme="majorEastAsia"/>
        </w:rPr>
        <w:t>wor</w:t>
      </w:r>
      <w:proofErr w:type="spellEnd"/>
      <w:r>
        <w:rPr>
          <w:rStyle w:val="Hervorhebung"/>
          <w:rFonts w:eastAsiaTheme="majorEastAsia"/>
        </w:rPr>
        <w:t xml:space="preserve"> sie hin </w:t>
      </w:r>
      <w:proofErr w:type="spellStart"/>
      <w:r>
        <w:rPr>
          <w:rStyle w:val="Hervorhebung"/>
          <w:rFonts w:eastAsiaTheme="majorEastAsia"/>
        </w:rPr>
        <w:t>giengen</w:t>
      </w:r>
      <w:proofErr w:type="spellEnd"/>
      <w:r>
        <w:rPr>
          <w:rStyle w:val="Hervorhebung"/>
          <w:rFonts w:eastAsiaTheme="majorEastAsia"/>
        </w:rPr>
        <w:t xml:space="preserve"> </w:t>
      </w:r>
      <w:proofErr w:type="spellStart"/>
      <w:r>
        <w:rPr>
          <w:rStyle w:val="Hervorhebung"/>
          <w:rFonts w:eastAsiaTheme="majorEastAsia"/>
        </w:rPr>
        <w:t>giengen</w:t>
      </w:r>
      <w:proofErr w:type="spellEnd"/>
      <w:r>
        <w:rPr>
          <w:rStyle w:val="Hervorhebung"/>
          <w:rFonts w:eastAsiaTheme="majorEastAsia"/>
        </w:rPr>
        <w:t xml:space="preserve"> sie stracks </w:t>
      </w:r>
      <w:proofErr w:type="spellStart"/>
      <w:r>
        <w:rPr>
          <w:rStyle w:val="Hervorhebung"/>
          <w:rFonts w:eastAsiaTheme="majorEastAsia"/>
        </w:rPr>
        <w:t>fur</w:t>
      </w:r>
      <w:proofErr w:type="spellEnd"/>
      <w:r>
        <w:rPr>
          <w:rStyle w:val="Hervorhebung"/>
          <w:rFonts w:eastAsiaTheme="majorEastAsia"/>
        </w:rPr>
        <w:t xml:space="preserve"> sich.</w:t>
      </w:r>
      <w:r>
        <w:t xml:space="preserve"> </w:t>
      </w:r>
    </w:p>
    <w:p w14:paraId="37AAE9B3" w14:textId="77777777" w:rsidR="0049086B" w:rsidRDefault="0049086B" w:rsidP="0049086B">
      <w:pPr>
        <w:pStyle w:val="StandardWeb"/>
      </w:pPr>
      <w:r>
        <w:t xml:space="preserve">In </w:t>
      </w:r>
      <w:proofErr w:type="spellStart"/>
      <w:r>
        <w:t>disem</w:t>
      </w:r>
      <w:proofErr w:type="spellEnd"/>
      <w:r>
        <w:t xml:space="preserve"> dritten teil last uns </w:t>
      </w:r>
      <w:proofErr w:type="spellStart"/>
      <w:r>
        <w:t>horen</w:t>
      </w:r>
      <w:proofErr w:type="spellEnd"/>
      <w:r>
        <w:t xml:space="preserve"> </w:t>
      </w:r>
    </w:p>
    <w:p w14:paraId="32D4431B" w14:textId="77777777" w:rsidR="0049086B" w:rsidRDefault="0049086B" w:rsidP="0049086B">
      <w:pPr>
        <w:pStyle w:val="berschrift3"/>
      </w:pPr>
      <w:r>
        <w:t xml:space="preserve">Vom </w:t>
      </w:r>
      <w:proofErr w:type="spellStart"/>
      <w:r>
        <w:t>Hasmal</w:t>
      </w:r>
      <w:proofErr w:type="spellEnd"/>
      <w:r>
        <w:t xml:space="preserve"> und der vier </w:t>
      </w:r>
      <w:proofErr w:type="spellStart"/>
      <w:r>
        <w:t>thiere</w:t>
      </w:r>
      <w:proofErr w:type="spellEnd"/>
      <w:r>
        <w:t xml:space="preserve"> </w:t>
      </w:r>
      <w:proofErr w:type="spellStart"/>
      <w:r>
        <w:t>gestalt</w:t>
      </w:r>
      <w:proofErr w:type="spellEnd"/>
      <w:r>
        <w:t xml:space="preserve"> drinnen: von eines </w:t>
      </w:r>
      <w:proofErr w:type="spellStart"/>
      <w:r>
        <w:t>jglichen</w:t>
      </w:r>
      <w:proofErr w:type="spellEnd"/>
      <w:r>
        <w:t xml:space="preserve"> </w:t>
      </w:r>
      <w:proofErr w:type="spellStart"/>
      <w:r>
        <w:t>thieres</w:t>
      </w:r>
      <w:proofErr w:type="spellEnd"/>
      <w:r>
        <w:t xml:space="preserve"> </w:t>
      </w:r>
      <w:proofErr w:type="spellStart"/>
      <w:r>
        <w:t>angesichten</w:t>
      </w:r>
      <w:proofErr w:type="spellEnd"/>
      <w:r>
        <w:t xml:space="preserve"> und </w:t>
      </w:r>
      <w:proofErr w:type="spellStart"/>
      <w:r>
        <w:t>fluegeln</w:t>
      </w:r>
      <w:proofErr w:type="spellEnd"/>
      <w:r>
        <w:t xml:space="preserve">: von beinen und </w:t>
      </w:r>
      <w:proofErr w:type="spellStart"/>
      <w:r>
        <w:t>fuessen</w:t>
      </w:r>
      <w:proofErr w:type="spellEnd"/>
      <w:r>
        <w:t xml:space="preserve"> der </w:t>
      </w:r>
      <w:proofErr w:type="spellStart"/>
      <w:r>
        <w:t>thiere</w:t>
      </w:r>
      <w:proofErr w:type="spellEnd"/>
      <w:r>
        <w:t xml:space="preserve">: von </w:t>
      </w:r>
      <w:proofErr w:type="spellStart"/>
      <w:r>
        <w:t>menschen</w:t>
      </w:r>
      <w:proofErr w:type="spellEnd"/>
      <w:r>
        <w:t xml:space="preserve"> </w:t>
      </w:r>
      <w:proofErr w:type="spellStart"/>
      <w:r>
        <w:t>henden</w:t>
      </w:r>
      <w:proofErr w:type="spellEnd"/>
      <w:r>
        <w:t xml:space="preserve"> unter der </w:t>
      </w:r>
      <w:proofErr w:type="spellStart"/>
      <w:r>
        <w:t>thiere</w:t>
      </w:r>
      <w:proofErr w:type="spellEnd"/>
      <w:r>
        <w:t xml:space="preserve"> </w:t>
      </w:r>
      <w:proofErr w:type="spellStart"/>
      <w:r>
        <w:t>fluegeln</w:t>
      </w:r>
      <w:proofErr w:type="spellEnd"/>
      <w:r>
        <w:t xml:space="preserve">: von der </w:t>
      </w:r>
      <w:proofErr w:type="spellStart"/>
      <w:r>
        <w:t>fluegel</w:t>
      </w:r>
      <w:proofErr w:type="spellEnd"/>
      <w:r>
        <w:t xml:space="preserve"> </w:t>
      </w:r>
      <w:proofErr w:type="spellStart"/>
      <w:r>
        <w:t>einigung</w:t>
      </w:r>
      <w:proofErr w:type="spellEnd"/>
      <w:r>
        <w:t xml:space="preserve">: von der </w:t>
      </w:r>
      <w:proofErr w:type="spellStart"/>
      <w:r>
        <w:t>thiere</w:t>
      </w:r>
      <w:proofErr w:type="spellEnd"/>
      <w:r>
        <w:t xml:space="preserve"> stracken </w:t>
      </w:r>
      <w:proofErr w:type="spellStart"/>
      <w:r>
        <w:t>gange</w:t>
      </w:r>
      <w:proofErr w:type="spellEnd"/>
      <w:r>
        <w:t>.</w:t>
      </w:r>
    </w:p>
    <w:p w14:paraId="141F3CCD" w14:textId="77777777" w:rsidR="0049086B" w:rsidRDefault="0049086B" w:rsidP="0049086B">
      <w:pPr>
        <w:pStyle w:val="StandardWeb"/>
      </w:pPr>
      <w:r>
        <w:t xml:space="preserve">Durch </w:t>
      </w:r>
      <w:proofErr w:type="spellStart"/>
      <w:r>
        <w:t>Haßmal</w:t>
      </w:r>
      <w:proofErr w:type="spellEnd"/>
      <w:r>
        <w:t xml:space="preserve"> verdolmetscht wie </w:t>
      </w:r>
      <w:proofErr w:type="spellStart"/>
      <w:r>
        <w:t>liecht</w:t>
      </w:r>
      <w:proofErr w:type="spellEnd"/>
      <w:r>
        <w:t xml:space="preserve"> hell im </w:t>
      </w:r>
      <w:proofErr w:type="spellStart"/>
      <w:r>
        <w:t>fewr</w:t>
      </w:r>
      <w:proofErr w:type="spellEnd"/>
      <w:r>
        <w:t xml:space="preserve"> / verstehe / das aller hellest im rotten </w:t>
      </w:r>
      <w:proofErr w:type="spellStart"/>
      <w:r>
        <w:t>fewr</w:t>
      </w:r>
      <w:proofErr w:type="spellEnd"/>
      <w:r>
        <w:t xml:space="preserve"> gleich dem </w:t>
      </w:r>
      <w:proofErr w:type="spellStart"/>
      <w:r>
        <w:t>weissesten</w:t>
      </w:r>
      <w:proofErr w:type="spellEnd"/>
      <w:r>
        <w:t xml:space="preserve"> </w:t>
      </w:r>
      <w:proofErr w:type="spellStart"/>
      <w:r>
        <w:t>augestein</w:t>
      </w:r>
      <w:proofErr w:type="spellEnd"/>
      <w:r>
        <w:t xml:space="preserve"> / wie eines Engels </w:t>
      </w:r>
      <w:proofErr w:type="spellStart"/>
      <w:r>
        <w:t>glantz</w:t>
      </w:r>
      <w:proofErr w:type="spellEnd"/>
      <w:r>
        <w:t xml:space="preserve"> in menschlichem </w:t>
      </w:r>
      <w:proofErr w:type="spellStart"/>
      <w:r>
        <w:t>bild</w:t>
      </w:r>
      <w:proofErr w:type="spellEnd"/>
      <w:r>
        <w:t xml:space="preserve"> darinnen </w:t>
      </w:r>
      <w:proofErr w:type="spellStart"/>
      <w:r>
        <w:t>Gottliche</w:t>
      </w:r>
      <w:proofErr w:type="spellEnd"/>
      <w:r>
        <w:t xml:space="preserve"> </w:t>
      </w:r>
      <w:proofErr w:type="spellStart"/>
      <w:r>
        <w:t>Maiestet</w:t>
      </w:r>
      <w:proofErr w:type="spellEnd"/>
      <w:r>
        <w:t xml:space="preserve"> erscheinet welche CHRISTUS ist in allen </w:t>
      </w:r>
      <w:proofErr w:type="spellStart"/>
      <w:r>
        <w:t>trubsaln</w:t>
      </w:r>
      <w:proofErr w:type="spellEnd"/>
      <w:r>
        <w:t xml:space="preserve"> und </w:t>
      </w:r>
      <w:proofErr w:type="spellStart"/>
      <w:r>
        <w:t>finsternis</w:t>
      </w:r>
      <w:proofErr w:type="spellEnd"/>
      <w:r>
        <w:t xml:space="preserve"> des </w:t>
      </w:r>
      <w:proofErr w:type="spellStart"/>
      <w:r>
        <w:t>todes</w:t>
      </w:r>
      <w:proofErr w:type="spellEnd"/>
      <w:r>
        <w:t xml:space="preserve"> und aller </w:t>
      </w:r>
      <w:proofErr w:type="spellStart"/>
      <w:r>
        <w:t>glewbigen</w:t>
      </w:r>
      <w:proofErr w:type="spellEnd"/>
      <w:r>
        <w:t xml:space="preserve"> </w:t>
      </w:r>
      <w:proofErr w:type="spellStart"/>
      <w:r>
        <w:t>anruffer</w:t>
      </w:r>
      <w:proofErr w:type="spellEnd"/>
      <w:r>
        <w:t xml:space="preserve"> ein helles </w:t>
      </w:r>
      <w:proofErr w:type="spellStart"/>
      <w:r>
        <w:t>liecht</w:t>
      </w:r>
      <w:proofErr w:type="spellEnd"/>
      <w:r>
        <w:t xml:space="preserve"> / wie Da. 3. Im </w:t>
      </w:r>
      <w:proofErr w:type="spellStart"/>
      <w:r>
        <w:t>fewr</w:t>
      </w:r>
      <w:proofErr w:type="spellEnd"/>
      <w:r>
        <w:t xml:space="preserve"> </w:t>
      </w:r>
      <w:proofErr w:type="spellStart"/>
      <w:r>
        <w:t>ddarin</w:t>
      </w:r>
      <w:proofErr w:type="spellEnd"/>
      <w:r>
        <w:t xml:space="preserve"> </w:t>
      </w:r>
      <w:proofErr w:type="spellStart"/>
      <w:r>
        <w:t>Mesach</w:t>
      </w:r>
      <w:proofErr w:type="spellEnd"/>
      <w:r>
        <w:t xml:space="preserve"> </w:t>
      </w:r>
      <w:proofErr w:type="spellStart"/>
      <w:r>
        <w:t>Sedrach</w:t>
      </w:r>
      <w:proofErr w:type="spellEnd"/>
      <w:r>
        <w:t xml:space="preserve"> Abednego </w:t>
      </w:r>
      <w:proofErr w:type="spellStart"/>
      <w:r>
        <w:t>geworffen</w:t>
      </w:r>
      <w:proofErr w:type="spellEnd"/>
      <w:r>
        <w:t xml:space="preserve"> einer gesehen ward gleich einem </w:t>
      </w:r>
      <w:proofErr w:type="spellStart"/>
      <w:r>
        <w:t>Sone</w:t>
      </w:r>
      <w:proofErr w:type="spellEnd"/>
      <w:r>
        <w:t xml:space="preserve"> Gottes in menschlicher </w:t>
      </w:r>
      <w:proofErr w:type="spellStart"/>
      <w:r>
        <w:t>gestalt</w:t>
      </w:r>
      <w:proofErr w:type="spellEnd"/>
      <w:r>
        <w:t xml:space="preserve">: denn er </w:t>
      </w:r>
      <w:proofErr w:type="spellStart"/>
      <w:r>
        <w:t>wil</w:t>
      </w:r>
      <w:proofErr w:type="spellEnd"/>
      <w:r>
        <w:t xml:space="preserve"> die Juden im </w:t>
      </w:r>
      <w:proofErr w:type="spellStart"/>
      <w:r>
        <w:t>fewr</w:t>
      </w:r>
      <w:proofErr w:type="spellEnd"/>
      <w:r>
        <w:t xml:space="preserve"> </w:t>
      </w:r>
      <w:proofErr w:type="spellStart"/>
      <w:r>
        <w:t>jrer</w:t>
      </w:r>
      <w:proofErr w:type="spellEnd"/>
      <w:r>
        <w:t xml:space="preserve"> </w:t>
      </w:r>
      <w:proofErr w:type="spellStart"/>
      <w:r>
        <w:t>trubsal</w:t>
      </w:r>
      <w:proofErr w:type="spellEnd"/>
      <w:r>
        <w:t xml:space="preserve"> </w:t>
      </w:r>
      <w:proofErr w:type="spellStart"/>
      <w:r>
        <w:t>getrostet</w:t>
      </w:r>
      <w:proofErr w:type="spellEnd"/>
      <w:r>
        <w:t xml:space="preserve"> haben mit </w:t>
      </w:r>
      <w:proofErr w:type="spellStart"/>
      <w:r>
        <w:t>disem</w:t>
      </w:r>
      <w:proofErr w:type="spellEnd"/>
      <w:r>
        <w:t xml:space="preserve"> </w:t>
      </w:r>
      <w:proofErr w:type="spellStart"/>
      <w:r>
        <w:t>Haßmal</w:t>
      </w:r>
      <w:proofErr w:type="spellEnd"/>
      <w:r>
        <w:t xml:space="preserve"> oder </w:t>
      </w:r>
      <w:proofErr w:type="spellStart"/>
      <w:r>
        <w:t>erscheinung</w:t>
      </w:r>
      <w:proofErr w:type="spellEnd"/>
      <w:r>
        <w:t xml:space="preserve"> des Reichs CHRISTI. Sintemal auch durch der vier </w:t>
      </w:r>
      <w:proofErr w:type="spellStart"/>
      <w:r>
        <w:t>thiere</w:t>
      </w:r>
      <w:proofErr w:type="spellEnd"/>
      <w:r>
        <w:t xml:space="preserve"> </w:t>
      </w:r>
      <w:proofErr w:type="spellStart"/>
      <w:r>
        <w:t>gestalt</w:t>
      </w:r>
      <w:proofErr w:type="spellEnd"/>
      <w:r>
        <w:t xml:space="preserve"> drinnen unter welchen eines </w:t>
      </w:r>
      <w:proofErr w:type="spellStart"/>
      <w:r>
        <w:t>gestalt</w:t>
      </w:r>
      <w:proofErr w:type="spellEnd"/>
      <w:r>
        <w:t xml:space="preserve"> wie ein </w:t>
      </w:r>
      <w:proofErr w:type="spellStart"/>
      <w:r>
        <w:t>mensch</w:t>
      </w:r>
      <w:proofErr w:type="spellEnd"/>
      <w:r>
        <w:t xml:space="preserve"> / das selige </w:t>
      </w:r>
      <w:proofErr w:type="spellStart"/>
      <w:r>
        <w:t>furbild</w:t>
      </w:r>
      <w:proofErr w:type="spellEnd"/>
      <w:r>
        <w:t xml:space="preserve"> des </w:t>
      </w:r>
      <w:proofErr w:type="spellStart"/>
      <w:r>
        <w:t>ampts</w:t>
      </w:r>
      <w:proofErr w:type="spellEnd"/>
      <w:r>
        <w:t xml:space="preserve"> CHRISTI uns zu </w:t>
      </w:r>
      <w:proofErr w:type="spellStart"/>
      <w:r>
        <w:t>leren</w:t>
      </w:r>
      <w:proofErr w:type="spellEnd"/>
      <w:r>
        <w:t xml:space="preserve"> und </w:t>
      </w:r>
      <w:proofErr w:type="spellStart"/>
      <w:r>
        <w:t>erlosen</w:t>
      </w:r>
      <w:proofErr w:type="spellEnd"/>
      <w:r>
        <w:t xml:space="preserve"> durch seine Menschwerdung leiden </w:t>
      </w:r>
      <w:proofErr w:type="spellStart"/>
      <w:r>
        <w:t>aufferstehunge</w:t>
      </w:r>
      <w:proofErr w:type="spellEnd"/>
      <w:r>
        <w:t xml:space="preserve"> </w:t>
      </w:r>
      <w:proofErr w:type="spellStart"/>
      <w:r>
        <w:t>auffart</w:t>
      </w:r>
      <w:proofErr w:type="spellEnd"/>
      <w:r>
        <w:t xml:space="preserve"> </w:t>
      </w:r>
      <w:proofErr w:type="spellStart"/>
      <w:r>
        <w:t>bedeuttet</w:t>
      </w:r>
      <w:proofErr w:type="spellEnd"/>
      <w:r>
        <w:t xml:space="preserve"> wird: daher </w:t>
      </w:r>
      <w:proofErr w:type="spellStart"/>
      <w:r>
        <w:t>genennet</w:t>
      </w:r>
      <w:proofErr w:type="spellEnd"/>
      <w:r>
        <w:t xml:space="preserve"> eines </w:t>
      </w:r>
      <w:proofErr w:type="spellStart"/>
      <w:r>
        <w:t>menschen</w:t>
      </w:r>
      <w:proofErr w:type="spellEnd"/>
      <w:r>
        <w:t xml:space="preserve"> </w:t>
      </w:r>
      <w:proofErr w:type="spellStart"/>
      <w:r>
        <w:t>gestalt</w:t>
      </w:r>
      <w:proofErr w:type="spellEnd"/>
      <w:r>
        <w:t xml:space="preserve"> unter vier </w:t>
      </w:r>
      <w:proofErr w:type="spellStart"/>
      <w:r>
        <w:t>thiere</w:t>
      </w:r>
      <w:proofErr w:type="spellEnd"/>
      <w:r>
        <w:t xml:space="preserve"> </w:t>
      </w:r>
      <w:proofErr w:type="spellStart"/>
      <w:r>
        <w:t>gestalt</w:t>
      </w:r>
      <w:proofErr w:type="spellEnd"/>
      <w:r>
        <w:t xml:space="preserve"> erschienen das Gott </w:t>
      </w:r>
      <w:proofErr w:type="spellStart"/>
      <w:r>
        <w:t>datzumal</w:t>
      </w:r>
      <w:proofErr w:type="spellEnd"/>
      <w:r>
        <w:t xml:space="preserve"> noch nicht </w:t>
      </w:r>
      <w:proofErr w:type="spellStart"/>
      <w:r>
        <w:t>mensch</w:t>
      </w:r>
      <w:proofErr w:type="spellEnd"/>
      <w:r>
        <w:t xml:space="preserve"> worden und </w:t>
      </w:r>
      <w:proofErr w:type="spellStart"/>
      <w:r>
        <w:t>darumb</w:t>
      </w:r>
      <w:proofErr w:type="spellEnd"/>
      <w:r>
        <w:t xml:space="preserve"> eines </w:t>
      </w:r>
      <w:proofErr w:type="spellStart"/>
      <w:r>
        <w:t>menschen</w:t>
      </w:r>
      <w:proofErr w:type="spellEnd"/>
      <w:r>
        <w:t xml:space="preserve"> </w:t>
      </w:r>
      <w:proofErr w:type="spellStart"/>
      <w:r>
        <w:t>gestalt</w:t>
      </w:r>
      <w:proofErr w:type="spellEnd"/>
      <w:r>
        <w:t xml:space="preserve"> unter vier </w:t>
      </w:r>
      <w:proofErr w:type="spellStart"/>
      <w:r>
        <w:t>thieren</w:t>
      </w:r>
      <w:proofErr w:type="spellEnd"/>
      <w:r>
        <w:t xml:space="preserve"> </w:t>
      </w:r>
      <w:proofErr w:type="spellStart"/>
      <w:r>
        <w:t>gestalt</w:t>
      </w:r>
      <w:proofErr w:type="spellEnd"/>
      <w:r>
        <w:t xml:space="preserve"> ersehen wird / das der </w:t>
      </w:r>
      <w:proofErr w:type="spellStart"/>
      <w:r>
        <w:t>mensch</w:t>
      </w:r>
      <w:proofErr w:type="spellEnd"/>
      <w:r>
        <w:t xml:space="preserve"> JESUS CHRISTUS alleine </w:t>
      </w:r>
      <w:proofErr w:type="spellStart"/>
      <w:r>
        <w:t>dis</w:t>
      </w:r>
      <w:proofErr w:type="spellEnd"/>
      <w:r>
        <w:t xml:space="preserve"> vierfaltig </w:t>
      </w:r>
      <w:proofErr w:type="spellStart"/>
      <w:r>
        <w:t>ampt</w:t>
      </w:r>
      <w:proofErr w:type="spellEnd"/>
      <w:r>
        <w:t xml:space="preserve"> uns </w:t>
      </w:r>
      <w:proofErr w:type="spellStart"/>
      <w:r>
        <w:t>zuerloesen</w:t>
      </w:r>
      <w:proofErr w:type="spellEnd"/>
      <w:r>
        <w:t xml:space="preserve"> in </w:t>
      </w:r>
      <w:proofErr w:type="spellStart"/>
      <w:r>
        <w:t>Gottlichen</w:t>
      </w:r>
      <w:proofErr w:type="spellEnd"/>
      <w:r>
        <w:t xml:space="preserve"> </w:t>
      </w:r>
      <w:proofErr w:type="spellStart"/>
      <w:r>
        <w:t>verheissungen</w:t>
      </w:r>
      <w:proofErr w:type="spellEnd"/>
      <w:r>
        <w:t xml:space="preserve"> </w:t>
      </w:r>
      <w:proofErr w:type="spellStart"/>
      <w:r>
        <w:t>furgeschrieben</w:t>
      </w:r>
      <w:proofErr w:type="spellEnd"/>
      <w:r>
        <w:t xml:space="preserve"> aufrichtet / </w:t>
      </w:r>
      <w:proofErr w:type="spellStart"/>
      <w:r>
        <w:t>nemlich</w:t>
      </w:r>
      <w:proofErr w:type="spellEnd"/>
      <w:r>
        <w:t xml:space="preserve"> Gottes </w:t>
      </w:r>
      <w:proofErr w:type="spellStart"/>
      <w:r>
        <w:t>Sone</w:t>
      </w:r>
      <w:proofErr w:type="spellEnd"/>
      <w:r>
        <w:t xml:space="preserve"> </w:t>
      </w:r>
      <w:proofErr w:type="spellStart"/>
      <w:r>
        <w:t>mensch</w:t>
      </w:r>
      <w:proofErr w:type="spellEnd"/>
      <w:r>
        <w:t xml:space="preserve"> werden vom Heiligen Geist </w:t>
      </w:r>
      <w:proofErr w:type="spellStart"/>
      <w:r>
        <w:t>entpfangen</w:t>
      </w:r>
      <w:proofErr w:type="spellEnd"/>
      <w:r>
        <w:t xml:space="preserve"> und von der </w:t>
      </w:r>
      <w:proofErr w:type="spellStart"/>
      <w:r>
        <w:t>Jungfrawen</w:t>
      </w:r>
      <w:proofErr w:type="spellEnd"/>
      <w:r>
        <w:t xml:space="preserve"> Maria </w:t>
      </w:r>
      <w:proofErr w:type="spellStart"/>
      <w:r>
        <w:t>geborn</w:t>
      </w:r>
      <w:proofErr w:type="spellEnd"/>
      <w:r>
        <w:t xml:space="preserve"> / leiden unter </w:t>
      </w:r>
      <w:proofErr w:type="spellStart"/>
      <w:r>
        <w:t>Potnio</w:t>
      </w:r>
      <w:proofErr w:type="spellEnd"/>
      <w:r>
        <w:t xml:space="preserve"> </w:t>
      </w:r>
      <w:proofErr w:type="spellStart"/>
      <w:r>
        <w:t>Pilato</w:t>
      </w:r>
      <w:proofErr w:type="spellEnd"/>
      <w:r>
        <w:t xml:space="preserve"> </w:t>
      </w:r>
      <w:proofErr w:type="spellStart"/>
      <w:r>
        <w:t>gecreutziget</w:t>
      </w:r>
      <w:proofErr w:type="spellEnd"/>
      <w:r>
        <w:t xml:space="preserve"> werden sterben begraben werden zur Helle </w:t>
      </w:r>
      <w:proofErr w:type="spellStart"/>
      <w:r>
        <w:t>faren</w:t>
      </w:r>
      <w:proofErr w:type="spellEnd"/>
      <w:r>
        <w:t xml:space="preserve"> / am dritten tag vom todten wider </w:t>
      </w:r>
      <w:proofErr w:type="spellStart"/>
      <w:r>
        <w:t>aufferstehen</w:t>
      </w:r>
      <w:proofErr w:type="spellEnd"/>
      <w:r>
        <w:t xml:space="preserve"> / gen </w:t>
      </w:r>
      <w:proofErr w:type="spellStart"/>
      <w:r>
        <w:t>Himel</w:t>
      </w:r>
      <w:proofErr w:type="spellEnd"/>
      <w:r>
        <w:t xml:space="preserve"> </w:t>
      </w:r>
      <w:proofErr w:type="spellStart"/>
      <w:r>
        <w:t>faren</w:t>
      </w:r>
      <w:proofErr w:type="spellEnd"/>
      <w:r>
        <w:t xml:space="preserve"> zur rechten Gottes sitzen </w:t>
      </w:r>
      <w:proofErr w:type="spellStart"/>
      <w:r>
        <w:t>komen</w:t>
      </w:r>
      <w:proofErr w:type="spellEnd"/>
      <w:r>
        <w:t xml:space="preserve"> vom </w:t>
      </w:r>
      <w:proofErr w:type="spellStart"/>
      <w:r>
        <w:t>Himel</w:t>
      </w:r>
      <w:proofErr w:type="spellEnd"/>
      <w:r>
        <w:t xml:space="preserve"> zurichten die lebendigen und todten / nach der </w:t>
      </w:r>
      <w:proofErr w:type="spellStart"/>
      <w:r>
        <w:t>schrifft</w:t>
      </w:r>
      <w:proofErr w:type="spellEnd"/>
      <w:r>
        <w:t xml:space="preserve">. Durch ein </w:t>
      </w:r>
      <w:proofErr w:type="spellStart"/>
      <w:r>
        <w:t>yglich</w:t>
      </w:r>
      <w:proofErr w:type="spellEnd"/>
      <w:r>
        <w:t xml:space="preserve"> </w:t>
      </w:r>
      <w:proofErr w:type="spellStart"/>
      <w:r>
        <w:t>thier</w:t>
      </w:r>
      <w:proofErr w:type="spellEnd"/>
      <w:r>
        <w:t xml:space="preserve"> aber vier </w:t>
      </w:r>
      <w:proofErr w:type="spellStart"/>
      <w:r>
        <w:t>angesichte</w:t>
      </w:r>
      <w:proofErr w:type="spellEnd"/>
      <w:r>
        <w:t xml:space="preserve"> und vier </w:t>
      </w:r>
      <w:proofErr w:type="spellStart"/>
      <w:r>
        <w:t>fluegel</w:t>
      </w:r>
      <w:proofErr w:type="spellEnd"/>
      <w:r>
        <w:t xml:space="preserve"> haben / </w:t>
      </w:r>
      <w:proofErr w:type="spellStart"/>
      <w:r>
        <w:t>deuttet</w:t>
      </w:r>
      <w:proofErr w:type="spellEnd"/>
      <w:r>
        <w:t xml:space="preserve"> / das der Christlich </w:t>
      </w:r>
      <w:proofErr w:type="spellStart"/>
      <w:r>
        <w:t>glawb</w:t>
      </w:r>
      <w:proofErr w:type="spellEnd"/>
      <w:r>
        <w:t xml:space="preserve"> und das Evangelisch </w:t>
      </w:r>
      <w:proofErr w:type="spellStart"/>
      <w:r>
        <w:t>Predigampt</w:t>
      </w:r>
      <w:proofErr w:type="spellEnd"/>
      <w:r>
        <w:t xml:space="preserve"> nicht alleine vierfaltig und doch einig </w:t>
      </w:r>
      <w:proofErr w:type="spellStart"/>
      <w:r>
        <w:t>seie</w:t>
      </w:r>
      <w:proofErr w:type="spellEnd"/>
      <w:r>
        <w:t xml:space="preserve"> sondern auch das der einige CHRISTUS in aller Welt durch die </w:t>
      </w:r>
      <w:proofErr w:type="spellStart"/>
      <w:r>
        <w:t>vierde</w:t>
      </w:r>
      <w:proofErr w:type="spellEnd"/>
      <w:r>
        <w:t xml:space="preserve"> </w:t>
      </w:r>
      <w:proofErr w:type="spellStart"/>
      <w:r>
        <w:t>zale</w:t>
      </w:r>
      <w:proofErr w:type="spellEnd"/>
      <w:r>
        <w:t xml:space="preserve"> </w:t>
      </w:r>
      <w:proofErr w:type="spellStart"/>
      <w:r>
        <w:t>bedeuttet</w:t>
      </w:r>
      <w:proofErr w:type="spellEnd"/>
      <w:r>
        <w:t xml:space="preserve"> </w:t>
      </w:r>
      <w:proofErr w:type="spellStart"/>
      <w:r>
        <w:t>geglewbet</w:t>
      </w:r>
      <w:proofErr w:type="spellEnd"/>
      <w:r>
        <w:t xml:space="preserve"> und </w:t>
      </w:r>
      <w:proofErr w:type="spellStart"/>
      <w:r>
        <w:t>geprediget</w:t>
      </w:r>
      <w:proofErr w:type="spellEnd"/>
      <w:r>
        <w:t xml:space="preserve"> werden </w:t>
      </w:r>
      <w:proofErr w:type="spellStart"/>
      <w:r>
        <w:t>sol</w:t>
      </w:r>
      <w:proofErr w:type="spellEnd"/>
      <w:r>
        <w:t xml:space="preserve"> von </w:t>
      </w:r>
      <w:proofErr w:type="spellStart"/>
      <w:r>
        <w:t>jderman</w:t>
      </w:r>
      <w:proofErr w:type="spellEnd"/>
      <w:r>
        <w:t xml:space="preserve"> nach den </w:t>
      </w:r>
      <w:proofErr w:type="spellStart"/>
      <w:r>
        <w:t>Artickeln</w:t>
      </w:r>
      <w:proofErr w:type="spellEnd"/>
      <w:r>
        <w:t xml:space="preserve"> des Christlichen </w:t>
      </w:r>
      <w:proofErr w:type="spellStart"/>
      <w:r>
        <w:t>glawbens</w:t>
      </w:r>
      <w:proofErr w:type="spellEnd"/>
      <w:r>
        <w:t xml:space="preserve"> in </w:t>
      </w:r>
      <w:proofErr w:type="spellStart"/>
      <w:r>
        <w:t>Gottlichen</w:t>
      </w:r>
      <w:proofErr w:type="spellEnd"/>
      <w:r>
        <w:t xml:space="preserve"> </w:t>
      </w:r>
      <w:proofErr w:type="spellStart"/>
      <w:r>
        <w:t>verheissungen</w:t>
      </w:r>
      <w:proofErr w:type="spellEnd"/>
      <w:r>
        <w:t xml:space="preserve"> </w:t>
      </w:r>
      <w:proofErr w:type="spellStart"/>
      <w:r>
        <w:t>gegrundet</w:t>
      </w:r>
      <w:proofErr w:type="spellEnd"/>
      <w:r>
        <w:t xml:space="preserve">: das also die </w:t>
      </w:r>
      <w:proofErr w:type="spellStart"/>
      <w:r>
        <w:t>angesichte</w:t>
      </w:r>
      <w:proofErr w:type="spellEnd"/>
      <w:r>
        <w:t xml:space="preserve"> sehen </w:t>
      </w:r>
      <w:proofErr w:type="spellStart"/>
      <w:r>
        <w:t>auff</w:t>
      </w:r>
      <w:proofErr w:type="spellEnd"/>
      <w:r>
        <w:t xml:space="preserve"> den Christlichen </w:t>
      </w:r>
      <w:proofErr w:type="spellStart"/>
      <w:r>
        <w:t>glawben</w:t>
      </w:r>
      <w:proofErr w:type="spellEnd"/>
      <w:r>
        <w:t xml:space="preserve"> die </w:t>
      </w:r>
      <w:proofErr w:type="spellStart"/>
      <w:r>
        <w:t>fluegel</w:t>
      </w:r>
      <w:proofErr w:type="spellEnd"/>
      <w:r>
        <w:t xml:space="preserve"> </w:t>
      </w:r>
      <w:proofErr w:type="spellStart"/>
      <w:r>
        <w:t>auff</w:t>
      </w:r>
      <w:proofErr w:type="spellEnd"/>
      <w:r>
        <w:t xml:space="preserve"> des Evangelii </w:t>
      </w:r>
      <w:proofErr w:type="spellStart"/>
      <w:r>
        <w:t>bekendnis</w:t>
      </w:r>
      <w:proofErr w:type="spellEnd"/>
      <w:r>
        <w:t xml:space="preserve">. Wie er aber durch der </w:t>
      </w:r>
      <w:proofErr w:type="spellStart"/>
      <w:r>
        <w:t>thiere</w:t>
      </w:r>
      <w:proofErr w:type="spellEnd"/>
      <w:r>
        <w:t xml:space="preserve"> gerade beine stehen / verstanden </w:t>
      </w:r>
      <w:proofErr w:type="spellStart"/>
      <w:r>
        <w:t>wil</w:t>
      </w:r>
      <w:proofErr w:type="spellEnd"/>
      <w:r>
        <w:t xml:space="preserve"> haben CHRISTI Prediger Esa. 52. </w:t>
      </w:r>
      <w:proofErr w:type="spellStart"/>
      <w:r>
        <w:t>Fuesse</w:t>
      </w:r>
      <w:proofErr w:type="spellEnd"/>
      <w:r>
        <w:t xml:space="preserve"> </w:t>
      </w:r>
      <w:proofErr w:type="spellStart"/>
      <w:r>
        <w:t>genennet</w:t>
      </w:r>
      <w:proofErr w:type="spellEnd"/>
      <w:r>
        <w:t xml:space="preserve"> so das Evangelion </w:t>
      </w:r>
      <w:proofErr w:type="spellStart"/>
      <w:r>
        <w:t>bestendiglich</w:t>
      </w:r>
      <w:proofErr w:type="spellEnd"/>
      <w:r>
        <w:t xml:space="preserve"> predigen wie Habakuk </w:t>
      </w:r>
      <w:proofErr w:type="spellStart"/>
      <w:r>
        <w:t>auff</w:t>
      </w:r>
      <w:proofErr w:type="spellEnd"/>
      <w:r>
        <w:t xml:space="preserve"> seiner </w:t>
      </w:r>
      <w:proofErr w:type="spellStart"/>
      <w:r>
        <w:t>hut</w:t>
      </w:r>
      <w:proofErr w:type="spellEnd"/>
      <w:r>
        <w:t xml:space="preserve"> stehet Und durch runde </w:t>
      </w:r>
      <w:proofErr w:type="spellStart"/>
      <w:r>
        <w:t>fuesse</w:t>
      </w:r>
      <w:proofErr w:type="spellEnd"/>
      <w:r>
        <w:t xml:space="preserve"> / das Gottes Evangelion an einem </w:t>
      </w:r>
      <w:proofErr w:type="spellStart"/>
      <w:r>
        <w:t>ort</w:t>
      </w:r>
      <w:proofErr w:type="spellEnd"/>
      <w:r>
        <w:t xml:space="preserve"> nicht bleibet an dem </w:t>
      </w:r>
      <w:proofErr w:type="spellStart"/>
      <w:r>
        <w:t>ort</w:t>
      </w:r>
      <w:proofErr w:type="spellEnd"/>
      <w:r>
        <w:t xml:space="preserve"> aber gar nicht da man es verachtet sondern wie </w:t>
      </w:r>
      <w:proofErr w:type="spellStart"/>
      <w:r>
        <w:t>Psal</w:t>
      </w:r>
      <w:proofErr w:type="spellEnd"/>
      <w:r>
        <w:t xml:space="preserve">. 19. klinget / Ire </w:t>
      </w:r>
      <w:proofErr w:type="spellStart"/>
      <w:r>
        <w:t>richtschnur</w:t>
      </w:r>
      <w:proofErr w:type="spellEnd"/>
      <w:r>
        <w:t xml:space="preserve"> ist </w:t>
      </w:r>
      <w:proofErr w:type="spellStart"/>
      <w:r>
        <w:t>ausgangen</w:t>
      </w:r>
      <w:proofErr w:type="spellEnd"/>
      <w:r>
        <w:t xml:space="preserve"> in alle lande. Also </w:t>
      </w:r>
      <w:proofErr w:type="spellStart"/>
      <w:r>
        <w:t>wil</w:t>
      </w:r>
      <w:proofErr w:type="spellEnd"/>
      <w:r>
        <w:t xml:space="preserve"> er durch </w:t>
      </w:r>
      <w:proofErr w:type="spellStart"/>
      <w:r>
        <w:t>glintzen</w:t>
      </w:r>
      <w:proofErr w:type="spellEnd"/>
      <w:r>
        <w:t xml:space="preserve"> wie glatt </w:t>
      </w:r>
      <w:proofErr w:type="spellStart"/>
      <w:r>
        <w:t>ertz</w:t>
      </w:r>
      <w:proofErr w:type="spellEnd"/>
      <w:r>
        <w:t xml:space="preserve"> </w:t>
      </w:r>
      <w:proofErr w:type="spellStart"/>
      <w:r>
        <w:t>deutten</w:t>
      </w:r>
      <w:proofErr w:type="spellEnd"/>
      <w:r>
        <w:t xml:space="preserve"> / das die Junger CHRISTI mit </w:t>
      </w:r>
      <w:proofErr w:type="spellStart"/>
      <w:r>
        <w:t>fewrigen</w:t>
      </w:r>
      <w:proofErr w:type="spellEnd"/>
      <w:r>
        <w:t xml:space="preserve"> </w:t>
      </w:r>
      <w:proofErr w:type="spellStart"/>
      <w:r>
        <w:t>zungen</w:t>
      </w:r>
      <w:proofErr w:type="spellEnd"/>
      <w:r>
        <w:t xml:space="preserve"> und mit unterschiedlichen gaben des Geistes erleuchtet in aller Welt mit dem Evangelischen </w:t>
      </w:r>
      <w:proofErr w:type="spellStart"/>
      <w:r>
        <w:t>Predigampt</w:t>
      </w:r>
      <w:proofErr w:type="spellEnd"/>
      <w:r>
        <w:t xml:space="preserve"> scheinen werden als des </w:t>
      </w:r>
      <w:proofErr w:type="spellStart"/>
      <w:r>
        <w:t>Himels</w:t>
      </w:r>
      <w:proofErr w:type="spellEnd"/>
      <w:r>
        <w:t xml:space="preserve"> </w:t>
      </w:r>
      <w:proofErr w:type="spellStart"/>
      <w:r>
        <w:t>glantz</w:t>
      </w:r>
      <w:proofErr w:type="spellEnd"/>
      <w:r>
        <w:t xml:space="preserve"> wie am </w:t>
      </w:r>
      <w:proofErr w:type="spellStart"/>
      <w:r>
        <w:t>Pfingstage</w:t>
      </w:r>
      <w:proofErr w:type="spellEnd"/>
      <w:r>
        <w:t xml:space="preserve"> nach dieser </w:t>
      </w:r>
      <w:proofErr w:type="spellStart"/>
      <w:r>
        <w:t>verheissung</w:t>
      </w:r>
      <w:proofErr w:type="spellEnd"/>
      <w:r>
        <w:t xml:space="preserve"> </w:t>
      </w:r>
      <w:proofErr w:type="spellStart"/>
      <w:r>
        <w:t>Psal</w:t>
      </w:r>
      <w:proofErr w:type="spellEnd"/>
      <w:r>
        <w:t xml:space="preserve">. 68. Du bist in die </w:t>
      </w:r>
      <w:proofErr w:type="spellStart"/>
      <w:r>
        <w:t>hoehe</w:t>
      </w:r>
      <w:proofErr w:type="spellEnd"/>
      <w:r>
        <w:t xml:space="preserve"> </w:t>
      </w:r>
      <w:proofErr w:type="spellStart"/>
      <w:r>
        <w:t>gefaren</w:t>
      </w:r>
      <w:proofErr w:type="spellEnd"/>
      <w:r>
        <w:t xml:space="preserve"> und hast gaben </w:t>
      </w:r>
      <w:proofErr w:type="spellStart"/>
      <w:r>
        <w:t>entpfangen</w:t>
      </w:r>
      <w:proofErr w:type="spellEnd"/>
      <w:r>
        <w:t xml:space="preserve">. Durch </w:t>
      </w:r>
      <w:proofErr w:type="spellStart"/>
      <w:r>
        <w:t>menschen</w:t>
      </w:r>
      <w:proofErr w:type="spellEnd"/>
      <w:r>
        <w:t xml:space="preserve"> </w:t>
      </w:r>
      <w:proofErr w:type="spellStart"/>
      <w:r>
        <w:t>hende</w:t>
      </w:r>
      <w:proofErr w:type="spellEnd"/>
      <w:r>
        <w:t xml:space="preserve"> aber unter den </w:t>
      </w:r>
      <w:proofErr w:type="spellStart"/>
      <w:r>
        <w:t>fluegeln</w:t>
      </w:r>
      <w:proofErr w:type="spellEnd"/>
      <w:r>
        <w:t xml:space="preserve"> an den vier </w:t>
      </w:r>
      <w:proofErr w:type="spellStart"/>
      <w:r>
        <w:t>ortten</w:t>
      </w:r>
      <w:proofErr w:type="spellEnd"/>
      <w:r>
        <w:t xml:space="preserve"> sein / </w:t>
      </w:r>
      <w:proofErr w:type="spellStart"/>
      <w:r>
        <w:t>deuttet</w:t>
      </w:r>
      <w:proofErr w:type="spellEnd"/>
      <w:r>
        <w:t xml:space="preserve"> / an allen </w:t>
      </w:r>
      <w:proofErr w:type="spellStart"/>
      <w:r>
        <w:t>ortten</w:t>
      </w:r>
      <w:proofErr w:type="spellEnd"/>
      <w:r>
        <w:t xml:space="preserve"> wo CHRISTUS </w:t>
      </w:r>
      <w:proofErr w:type="spellStart"/>
      <w:r>
        <w:t>geprediget</w:t>
      </w:r>
      <w:proofErr w:type="spellEnd"/>
      <w:r>
        <w:t xml:space="preserve"> wird / nicht allein das Evangelion eine Gottes </w:t>
      </w:r>
      <w:proofErr w:type="spellStart"/>
      <w:r>
        <w:t>krafft</w:t>
      </w:r>
      <w:proofErr w:type="spellEnd"/>
      <w:r>
        <w:t xml:space="preserve"> sein allen </w:t>
      </w:r>
      <w:proofErr w:type="spellStart"/>
      <w:r>
        <w:t>glewbigen</w:t>
      </w:r>
      <w:proofErr w:type="spellEnd"/>
      <w:r>
        <w:t xml:space="preserve"> sondern auch den </w:t>
      </w:r>
      <w:proofErr w:type="spellStart"/>
      <w:r>
        <w:t>glewiben</w:t>
      </w:r>
      <w:proofErr w:type="spellEnd"/>
      <w:r>
        <w:t xml:space="preserve"> durch die liebe </w:t>
      </w:r>
      <w:proofErr w:type="spellStart"/>
      <w:r>
        <w:t>thettig</w:t>
      </w:r>
      <w:proofErr w:type="spellEnd"/>
      <w:r>
        <w:t xml:space="preserve"> sein / denn </w:t>
      </w:r>
      <w:proofErr w:type="spellStart"/>
      <w:r>
        <w:t>solchs</w:t>
      </w:r>
      <w:proofErr w:type="spellEnd"/>
      <w:r>
        <w:t xml:space="preserve"> durch CHRISTI </w:t>
      </w:r>
      <w:proofErr w:type="spellStart"/>
      <w:r>
        <w:t>menschen</w:t>
      </w:r>
      <w:proofErr w:type="spellEnd"/>
      <w:r>
        <w:t xml:space="preserve"> </w:t>
      </w:r>
      <w:proofErr w:type="spellStart"/>
      <w:r>
        <w:t>hende</w:t>
      </w:r>
      <w:proofErr w:type="spellEnd"/>
      <w:r>
        <w:t xml:space="preserve"> </w:t>
      </w:r>
      <w:proofErr w:type="spellStart"/>
      <w:r>
        <w:t>bedeuttet</w:t>
      </w:r>
      <w:proofErr w:type="spellEnd"/>
      <w:r>
        <w:t xml:space="preserve">. Wie aber durch alle vier </w:t>
      </w:r>
      <w:proofErr w:type="spellStart"/>
      <w:r>
        <w:t>ire</w:t>
      </w:r>
      <w:proofErr w:type="spellEnd"/>
      <w:r>
        <w:t xml:space="preserve"> </w:t>
      </w:r>
      <w:proofErr w:type="spellStart"/>
      <w:r>
        <w:t>ansichte</w:t>
      </w:r>
      <w:proofErr w:type="spellEnd"/>
      <w:r>
        <w:t xml:space="preserve"> und </w:t>
      </w:r>
      <w:proofErr w:type="spellStart"/>
      <w:r>
        <w:t>fluegel</w:t>
      </w:r>
      <w:proofErr w:type="spellEnd"/>
      <w:r>
        <w:t xml:space="preserve"> haben und dieselben </w:t>
      </w:r>
      <w:proofErr w:type="spellStart"/>
      <w:r>
        <w:t>fluegel</w:t>
      </w:r>
      <w:proofErr w:type="spellEnd"/>
      <w:r>
        <w:t xml:space="preserve"> ja einen an den andern sein der Apostel und Prediger CHRISTI </w:t>
      </w:r>
      <w:proofErr w:type="spellStart"/>
      <w:r>
        <w:t>glawben</w:t>
      </w:r>
      <w:proofErr w:type="spellEnd"/>
      <w:r>
        <w:t xml:space="preserve"> und </w:t>
      </w:r>
      <w:proofErr w:type="spellStart"/>
      <w:r>
        <w:t>lere</w:t>
      </w:r>
      <w:proofErr w:type="spellEnd"/>
      <w:r>
        <w:t xml:space="preserve"> </w:t>
      </w:r>
      <w:proofErr w:type="spellStart"/>
      <w:r>
        <w:t>allethalben</w:t>
      </w:r>
      <w:proofErr w:type="spellEnd"/>
      <w:r>
        <w:t xml:space="preserve"> </w:t>
      </w:r>
      <w:proofErr w:type="spellStart"/>
      <w:r>
        <w:t>gepflantzt</w:t>
      </w:r>
      <w:proofErr w:type="spellEnd"/>
      <w:r>
        <w:t xml:space="preserve"> und getrieben nicht uneins sondern </w:t>
      </w:r>
      <w:proofErr w:type="spellStart"/>
      <w:r>
        <w:t>eintrechtig</w:t>
      </w:r>
      <w:proofErr w:type="spellEnd"/>
      <w:r>
        <w:t xml:space="preserve"> sein </w:t>
      </w:r>
      <w:proofErr w:type="spellStart"/>
      <w:r>
        <w:t>deuttet</w:t>
      </w:r>
      <w:proofErr w:type="spellEnd"/>
      <w:r>
        <w:t xml:space="preserve"> / nach </w:t>
      </w:r>
      <w:proofErr w:type="spellStart"/>
      <w:r>
        <w:t>diser</w:t>
      </w:r>
      <w:proofErr w:type="spellEnd"/>
      <w:r>
        <w:t xml:space="preserve"> </w:t>
      </w:r>
      <w:proofErr w:type="spellStart"/>
      <w:r>
        <w:t>weissagung</w:t>
      </w:r>
      <w:proofErr w:type="spellEnd"/>
      <w:r>
        <w:t xml:space="preserve"> </w:t>
      </w:r>
      <w:proofErr w:type="spellStart"/>
      <w:r>
        <w:t>Psal</w:t>
      </w:r>
      <w:proofErr w:type="spellEnd"/>
      <w:r>
        <w:t xml:space="preserve">. 68. Die </w:t>
      </w:r>
      <w:proofErr w:type="spellStart"/>
      <w:r>
        <w:t>Koenig</w:t>
      </w:r>
      <w:proofErr w:type="spellEnd"/>
      <w:r>
        <w:t xml:space="preserve"> der Heerscharen werden freunde untereinander sein: </w:t>
      </w:r>
      <w:proofErr w:type="spellStart"/>
      <w:r>
        <w:t>Psal</w:t>
      </w:r>
      <w:proofErr w:type="spellEnd"/>
      <w:r>
        <w:t xml:space="preserve">. 133. </w:t>
      </w:r>
      <w:proofErr w:type="spellStart"/>
      <w:r>
        <w:t>Sihe</w:t>
      </w:r>
      <w:proofErr w:type="spellEnd"/>
      <w:r>
        <w:t xml:space="preserve"> wie fein und lieblich ists das </w:t>
      </w:r>
      <w:proofErr w:type="spellStart"/>
      <w:r>
        <w:t>brueder</w:t>
      </w:r>
      <w:proofErr w:type="spellEnd"/>
      <w:r>
        <w:t xml:space="preserve"> </w:t>
      </w:r>
      <w:proofErr w:type="spellStart"/>
      <w:r>
        <w:t>eintrechtig</w:t>
      </w:r>
      <w:proofErr w:type="spellEnd"/>
      <w:r>
        <w:t xml:space="preserve"> bei einander </w:t>
      </w:r>
      <w:proofErr w:type="spellStart"/>
      <w:r>
        <w:t>wonen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(wenn sie </w:t>
      </w:r>
      <w:proofErr w:type="spellStart"/>
      <w:r>
        <w:t>giengen</w:t>
      </w:r>
      <w:proofErr w:type="spellEnd"/>
      <w:r>
        <w:t xml:space="preserve"> </w:t>
      </w:r>
      <w:proofErr w:type="spellStart"/>
      <w:r>
        <w:t>durfften</w:t>
      </w:r>
      <w:proofErr w:type="spellEnd"/>
      <w:r>
        <w:t xml:space="preserve"> sie sich nicht </w:t>
      </w:r>
      <w:proofErr w:type="spellStart"/>
      <w:r>
        <w:t>rumb</w:t>
      </w:r>
      <w:proofErr w:type="spellEnd"/>
      <w:r>
        <w:t xml:space="preserve"> </w:t>
      </w:r>
      <w:proofErr w:type="spellStart"/>
      <w:r>
        <w:t>lencken</w:t>
      </w:r>
      <w:proofErr w:type="spellEnd"/>
      <w:r>
        <w:t xml:space="preserve"> sondern wo sie hin </w:t>
      </w:r>
      <w:proofErr w:type="spellStart"/>
      <w:r>
        <w:t>giengen</w:t>
      </w:r>
      <w:proofErr w:type="spellEnd"/>
      <w:r>
        <w:t xml:space="preserve"> </w:t>
      </w:r>
      <w:proofErr w:type="spellStart"/>
      <w:r>
        <w:t>giengen</w:t>
      </w:r>
      <w:proofErr w:type="spellEnd"/>
      <w:r>
        <w:t xml:space="preserve"> sie strackes </w:t>
      </w:r>
      <w:proofErr w:type="spellStart"/>
      <w:r>
        <w:t>fur</w:t>
      </w:r>
      <w:proofErr w:type="spellEnd"/>
      <w:r>
        <w:t xml:space="preserve"> sich) </w:t>
      </w:r>
      <w:proofErr w:type="spellStart"/>
      <w:r>
        <w:t>deutten</w:t>
      </w:r>
      <w:proofErr w:type="spellEnd"/>
      <w:r>
        <w:t xml:space="preserve"> / CHRISTUM mit seinem Evangelio Predigern und Christen </w:t>
      </w:r>
      <w:proofErr w:type="spellStart"/>
      <w:r>
        <w:t>glawben</w:t>
      </w:r>
      <w:proofErr w:type="spellEnd"/>
      <w:r>
        <w:t xml:space="preserve"> und </w:t>
      </w:r>
      <w:proofErr w:type="spellStart"/>
      <w:r>
        <w:t>bekendnis</w:t>
      </w:r>
      <w:proofErr w:type="spellEnd"/>
      <w:r>
        <w:t xml:space="preserve"> niemand hindern </w:t>
      </w:r>
      <w:proofErr w:type="spellStart"/>
      <w:r>
        <w:t>konnen</w:t>
      </w:r>
      <w:proofErr w:type="spellEnd"/>
      <w:r>
        <w:t xml:space="preserve"> wo er hin </w:t>
      </w:r>
      <w:proofErr w:type="spellStart"/>
      <w:r>
        <w:t>wil</w:t>
      </w:r>
      <w:proofErr w:type="spellEnd"/>
      <w:r>
        <w:t xml:space="preserve"> / sondern Gottes </w:t>
      </w:r>
      <w:proofErr w:type="spellStart"/>
      <w:r>
        <w:t>Predigampt</w:t>
      </w:r>
      <w:proofErr w:type="spellEnd"/>
      <w:r>
        <w:t xml:space="preserve"> wie die Sonne von einem </w:t>
      </w:r>
      <w:proofErr w:type="spellStart"/>
      <w:r>
        <w:t>ort</w:t>
      </w:r>
      <w:proofErr w:type="spellEnd"/>
      <w:r>
        <w:t xml:space="preserve"> des </w:t>
      </w:r>
      <w:proofErr w:type="spellStart"/>
      <w:r>
        <w:t>Himelß</w:t>
      </w:r>
      <w:proofErr w:type="spellEnd"/>
      <w:r>
        <w:t xml:space="preserve"> zum andern </w:t>
      </w:r>
      <w:proofErr w:type="spellStart"/>
      <w:r>
        <w:t>unverhindert</w:t>
      </w:r>
      <w:proofErr w:type="spellEnd"/>
      <w:r>
        <w:t xml:space="preserve"> </w:t>
      </w:r>
      <w:proofErr w:type="spellStart"/>
      <w:r>
        <w:t>lauffen</w:t>
      </w:r>
      <w:proofErr w:type="spellEnd"/>
      <w:r>
        <w:t xml:space="preserve"> und </w:t>
      </w:r>
      <w:proofErr w:type="spellStart"/>
      <w:r>
        <w:t>nimermehr</w:t>
      </w:r>
      <w:proofErr w:type="spellEnd"/>
      <w:r>
        <w:t xml:space="preserve"> </w:t>
      </w:r>
      <w:proofErr w:type="spellStart"/>
      <w:r>
        <w:t>lere</w:t>
      </w:r>
      <w:proofErr w:type="spellEnd"/>
      <w:r>
        <w:t xml:space="preserve"> </w:t>
      </w:r>
      <w:proofErr w:type="spellStart"/>
      <w:r>
        <w:t>widerkomen</w:t>
      </w:r>
      <w:proofErr w:type="spellEnd"/>
      <w:r>
        <w:t xml:space="preserve">. Nu </w:t>
      </w:r>
      <w:proofErr w:type="spellStart"/>
      <w:r>
        <w:t>were</w:t>
      </w:r>
      <w:proofErr w:type="spellEnd"/>
      <w:r>
        <w:t xml:space="preserve"> doch je </w:t>
      </w:r>
      <w:proofErr w:type="spellStart"/>
      <w:r>
        <w:t>dis</w:t>
      </w:r>
      <w:proofErr w:type="spellEnd"/>
      <w:r>
        <w:t xml:space="preserve"> genug von CHRISTI Reich </w:t>
      </w:r>
      <w:proofErr w:type="spellStart"/>
      <w:r>
        <w:t>geweissaget</w:t>
      </w:r>
      <w:proofErr w:type="spellEnd"/>
      <w:r>
        <w:t xml:space="preserve"> / aber </w:t>
      </w:r>
      <w:proofErr w:type="spellStart"/>
      <w:r>
        <w:t>hoeret</w:t>
      </w:r>
      <w:proofErr w:type="spellEnd"/>
      <w:r>
        <w:t xml:space="preserve"> was der geist ferner uns zur </w:t>
      </w:r>
      <w:proofErr w:type="spellStart"/>
      <w:r>
        <w:t>lere</w:t>
      </w:r>
      <w:proofErr w:type="spellEnd"/>
      <w:r>
        <w:t xml:space="preserve"> ja zur </w:t>
      </w:r>
      <w:proofErr w:type="spellStart"/>
      <w:r>
        <w:t>auslegunge</w:t>
      </w:r>
      <w:proofErr w:type="spellEnd"/>
      <w:r>
        <w:t xml:space="preserve"> des so </w:t>
      </w:r>
      <w:proofErr w:type="spellStart"/>
      <w:r>
        <w:t>bißher</w:t>
      </w:r>
      <w:proofErr w:type="spellEnd"/>
      <w:r>
        <w:t xml:space="preserve"> </w:t>
      </w:r>
      <w:proofErr w:type="spellStart"/>
      <w:r>
        <w:t>gered</w:t>
      </w:r>
      <w:proofErr w:type="spellEnd"/>
      <w:r>
        <w:t xml:space="preserve"> weissaget. </w:t>
      </w:r>
    </w:p>
    <w:p w14:paraId="0D6C3DB9" w14:textId="77777777" w:rsidR="0049086B" w:rsidRDefault="0049086B" w:rsidP="0049086B">
      <w:pPr>
        <w:pStyle w:val="StandardWeb"/>
      </w:pPr>
      <w:r>
        <w:rPr>
          <w:rStyle w:val="Hervorhebung"/>
          <w:rFonts w:eastAsiaTheme="majorEastAsia"/>
        </w:rPr>
        <w:t xml:space="preserve">Ire </w:t>
      </w:r>
      <w:proofErr w:type="spellStart"/>
      <w:r>
        <w:rPr>
          <w:rStyle w:val="Hervorhebung"/>
          <w:rFonts w:eastAsiaTheme="majorEastAsia"/>
        </w:rPr>
        <w:t>angesichte</w:t>
      </w:r>
      <w:proofErr w:type="spellEnd"/>
      <w:r>
        <w:rPr>
          <w:rStyle w:val="Hervorhebung"/>
          <w:rFonts w:eastAsiaTheme="majorEastAsia"/>
        </w:rPr>
        <w:t xml:space="preserve"> zur rechten </w:t>
      </w:r>
      <w:proofErr w:type="spellStart"/>
      <w:r>
        <w:rPr>
          <w:rStyle w:val="Hervorhebung"/>
          <w:rFonts w:eastAsiaTheme="majorEastAsia"/>
        </w:rPr>
        <w:t>seiten</w:t>
      </w:r>
      <w:proofErr w:type="spellEnd"/>
      <w:r>
        <w:rPr>
          <w:rStyle w:val="Hervorhebung"/>
          <w:rFonts w:eastAsiaTheme="majorEastAsia"/>
        </w:rPr>
        <w:t xml:space="preserve"> der vier waren gleich einem </w:t>
      </w:r>
      <w:proofErr w:type="spellStart"/>
      <w:r>
        <w:rPr>
          <w:rStyle w:val="Hervorhebung"/>
          <w:rFonts w:eastAsiaTheme="majorEastAsia"/>
        </w:rPr>
        <w:t>menschen</w:t>
      </w:r>
      <w:proofErr w:type="spellEnd"/>
      <w:r>
        <w:rPr>
          <w:rStyle w:val="Hervorhebung"/>
          <w:rFonts w:eastAsiaTheme="majorEastAsia"/>
        </w:rPr>
        <w:t xml:space="preserve"> und </w:t>
      </w:r>
      <w:proofErr w:type="spellStart"/>
      <w:r>
        <w:rPr>
          <w:rStyle w:val="Hervorhebung"/>
          <w:rFonts w:eastAsiaTheme="majorEastAsia"/>
        </w:rPr>
        <w:t>lewen</w:t>
      </w:r>
      <w:proofErr w:type="spellEnd"/>
      <w:r>
        <w:rPr>
          <w:rStyle w:val="Hervorhebung"/>
          <w:rFonts w:eastAsiaTheme="majorEastAsia"/>
        </w:rPr>
        <w:t xml:space="preserve"> / aber zur </w:t>
      </w:r>
      <w:proofErr w:type="spellStart"/>
      <w:r>
        <w:rPr>
          <w:rStyle w:val="Hervorhebung"/>
          <w:rFonts w:eastAsiaTheme="majorEastAsia"/>
        </w:rPr>
        <w:t>lincken</w:t>
      </w:r>
      <w:proofErr w:type="spellEnd"/>
      <w:r>
        <w:rPr>
          <w:rStyle w:val="Hervorhebung"/>
          <w:rFonts w:eastAsiaTheme="majorEastAsia"/>
        </w:rPr>
        <w:t xml:space="preserve"> </w:t>
      </w:r>
      <w:proofErr w:type="spellStart"/>
      <w:r>
        <w:rPr>
          <w:rStyle w:val="Hervorhebung"/>
          <w:rFonts w:eastAsiaTheme="majorEastAsia"/>
        </w:rPr>
        <w:t>seiten</w:t>
      </w:r>
      <w:proofErr w:type="spellEnd"/>
      <w:r>
        <w:rPr>
          <w:rStyle w:val="Hervorhebung"/>
          <w:rFonts w:eastAsiaTheme="majorEastAsia"/>
        </w:rPr>
        <w:t xml:space="preserve"> der vier waren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angesichte</w:t>
      </w:r>
      <w:proofErr w:type="spellEnd"/>
      <w:r>
        <w:rPr>
          <w:rStyle w:val="Hervorhebung"/>
          <w:rFonts w:eastAsiaTheme="majorEastAsia"/>
        </w:rPr>
        <w:t xml:space="preserve"> gleich einem ochsen und </w:t>
      </w:r>
      <w:proofErr w:type="spellStart"/>
      <w:r>
        <w:rPr>
          <w:rStyle w:val="Hervorhebung"/>
          <w:rFonts w:eastAsiaTheme="majorEastAsia"/>
        </w:rPr>
        <w:t>adeler</w:t>
      </w:r>
      <w:proofErr w:type="spellEnd"/>
      <w:r>
        <w:rPr>
          <w:rStyle w:val="Hervorhebung"/>
          <w:rFonts w:eastAsiaTheme="majorEastAsia"/>
        </w:rPr>
        <w:t xml:space="preserve">. Und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angesichte</w:t>
      </w:r>
      <w:proofErr w:type="spellEnd"/>
      <w:r>
        <w:rPr>
          <w:rStyle w:val="Hervorhebung"/>
          <w:rFonts w:eastAsiaTheme="majorEastAsia"/>
        </w:rPr>
        <w:t xml:space="preserve"> und </w:t>
      </w:r>
      <w:proofErr w:type="spellStart"/>
      <w:r>
        <w:rPr>
          <w:rStyle w:val="Hervorhebung"/>
          <w:rFonts w:eastAsiaTheme="majorEastAsia"/>
        </w:rPr>
        <w:t>fluegel</w:t>
      </w:r>
      <w:proofErr w:type="spellEnd"/>
      <w:r>
        <w:rPr>
          <w:rStyle w:val="Hervorhebung"/>
          <w:rFonts w:eastAsiaTheme="majorEastAsia"/>
        </w:rPr>
        <w:t xml:space="preserve"> waren obenher </w:t>
      </w:r>
      <w:proofErr w:type="spellStart"/>
      <w:r>
        <w:rPr>
          <w:rStyle w:val="Hervorhebung"/>
          <w:rFonts w:eastAsiaTheme="majorEastAsia"/>
        </w:rPr>
        <w:t>zurteilet</w:t>
      </w:r>
      <w:proofErr w:type="spellEnd"/>
      <w:r>
        <w:rPr>
          <w:rStyle w:val="Hervorhebung"/>
          <w:rFonts w:eastAsiaTheme="majorEastAsia"/>
        </w:rPr>
        <w:t xml:space="preserve"> das je zween </w:t>
      </w:r>
      <w:proofErr w:type="spellStart"/>
      <w:r>
        <w:rPr>
          <w:rStyle w:val="Hervorhebung"/>
          <w:rFonts w:eastAsiaTheme="majorEastAsia"/>
        </w:rPr>
        <w:t>fluegel</w:t>
      </w:r>
      <w:proofErr w:type="spellEnd"/>
      <w:r>
        <w:rPr>
          <w:rStyle w:val="Hervorhebung"/>
          <w:rFonts w:eastAsiaTheme="majorEastAsia"/>
        </w:rPr>
        <w:t xml:space="preserve"> </w:t>
      </w:r>
      <w:proofErr w:type="spellStart"/>
      <w:r>
        <w:rPr>
          <w:rStyle w:val="Hervorhebung"/>
          <w:rFonts w:eastAsiaTheme="majorEastAsia"/>
        </w:rPr>
        <w:t>zusamen</w:t>
      </w:r>
      <w:proofErr w:type="spellEnd"/>
      <w:r>
        <w:rPr>
          <w:rStyle w:val="Hervorhebung"/>
          <w:rFonts w:eastAsiaTheme="majorEastAsia"/>
        </w:rPr>
        <w:t xml:space="preserve"> schlugen und mit zween </w:t>
      </w:r>
      <w:proofErr w:type="spellStart"/>
      <w:r>
        <w:rPr>
          <w:rStyle w:val="Hervorhebung"/>
          <w:rFonts w:eastAsiaTheme="majorEastAsia"/>
        </w:rPr>
        <w:t>fluegeln</w:t>
      </w:r>
      <w:proofErr w:type="spellEnd"/>
      <w:r>
        <w:rPr>
          <w:rStyle w:val="Hervorhebung"/>
          <w:rFonts w:eastAsiaTheme="majorEastAsia"/>
        </w:rPr>
        <w:t xml:space="preserve"> </w:t>
      </w:r>
      <w:proofErr w:type="spellStart"/>
      <w:r>
        <w:rPr>
          <w:rStyle w:val="Hervorhebung"/>
          <w:rFonts w:eastAsiaTheme="majorEastAsia"/>
        </w:rPr>
        <w:t>jren</w:t>
      </w:r>
      <w:proofErr w:type="spellEnd"/>
      <w:r>
        <w:rPr>
          <w:rStyle w:val="Hervorhebung"/>
          <w:rFonts w:eastAsiaTheme="majorEastAsia"/>
        </w:rPr>
        <w:t xml:space="preserve"> leib </w:t>
      </w:r>
      <w:proofErr w:type="spellStart"/>
      <w:r>
        <w:rPr>
          <w:rStyle w:val="Hervorhebung"/>
          <w:rFonts w:eastAsiaTheme="majorEastAsia"/>
        </w:rPr>
        <w:t>bedecketen</w:t>
      </w:r>
      <w:proofErr w:type="spellEnd"/>
      <w:r>
        <w:rPr>
          <w:rStyle w:val="Hervorhebung"/>
          <w:rFonts w:eastAsiaTheme="majorEastAsia"/>
        </w:rPr>
        <w:t xml:space="preserve">. wo sie hin </w:t>
      </w:r>
      <w:proofErr w:type="spellStart"/>
      <w:r>
        <w:rPr>
          <w:rStyle w:val="Hervorhebung"/>
          <w:rFonts w:eastAsiaTheme="majorEastAsia"/>
        </w:rPr>
        <w:t>giengen</w:t>
      </w:r>
      <w:proofErr w:type="spellEnd"/>
      <w:r>
        <w:rPr>
          <w:rStyle w:val="Hervorhebung"/>
          <w:rFonts w:eastAsiaTheme="majorEastAsia"/>
        </w:rPr>
        <w:t xml:space="preserve"> da </w:t>
      </w:r>
      <w:proofErr w:type="spellStart"/>
      <w:r>
        <w:rPr>
          <w:rStyle w:val="Hervorhebung"/>
          <w:rFonts w:eastAsiaTheme="majorEastAsia"/>
        </w:rPr>
        <w:t>giengen</w:t>
      </w:r>
      <w:proofErr w:type="spellEnd"/>
      <w:r>
        <w:rPr>
          <w:rStyle w:val="Hervorhebung"/>
          <w:rFonts w:eastAsiaTheme="majorEastAsia"/>
        </w:rPr>
        <w:t xml:space="preserve"> sie stracks </w:t>
      </w:r>
      <w:proofErr w:type="spellStart"/>
      <w:r>
        <w:rPr>
          <w:rStyle w:val="Hervorhebung"/>
          <w:rFonts w:eastAsiaTheme="majorEastAsia"/>
        </w:rPr>
        <w:t>fur</w:t>
      </w:r>
      <w:proofErr w:type="spellEnd"/>
      <w:r>
        <w:rPr>
          <w:rStyle w:val="Hervorhebung"/>
          <w:rFonts w:eastAsiaTheme="majorEastAsia"/>
        </w:rPr>
        <w:t xml:space="preserve"> sich: sie </w:t>
      </w:r>
      <w:proofErr w:type="spellStart"/>
      <w:r>
        <w:rPr>
          <w:rStyle w:val="Hervorhebung"/>
          <w:rFonts w:eastAsiaTheme="majorEastAsia"/>
        </w:rPr>
        <w:t>giengen</w:t>
      </w:r>
      <w:proofErr w:type="spellEnd"/>
      <w:r>
        <w:rPr>
          <w:rStyle w:val="Hervorhebung"/>
          <w:rFonts w:eastAsiaTheme="majorEastAsia"/>
        </w:rPr>
        <w:t xml:space="preserve"> aber wohin der Wind </w:t>
      </w:r>
      <w:proofErr w:type="spellStart"/>
      <w:r>
        <w:rPr>
          <w:rStyle w:val="Hervorhebung"/>
          <w:rFonts w:eastAsiaTheme="majorEastAsia"/>
        </w:rPr>
        <w:t>stund</w:t>
      </w:r>
      <w:proofErr w:type="spellEnd"/>
      <w:r>
        <w:rPr>
          <w:rStyle w:val="Hervorhebung"/>
          <w:rFonts w:eastAsiaTheme="majorEastAsia"/>
        </w:rPr>
        <w:t xml:space="preserve"> und </w:t>
      </w:r>
      <w:proofErr w:type="spellStart"/>
      <w:r>
        <w:rPr>
          <w:rStyle w:val="Hervorhebung"/>
          <w:rFonts w:eastAsiaTheme="majorEastAsia"/>
        </w:rPr>
        <w:t>durfften</w:t>
      </w:r>
      <w:proofErr w:type="spellEnd"/>
      <w:r>
        <w:rPr>
          <w:rStyle w:val="Hervorhebung"/>
          <w:rFonts w:eastAsiaTheme="majorEastAsia"/>
        </w:rPr>
        <w:t xml:space="preserve"> sich nicht </w:t>
      </w:r>
      <w:proofErr w:type="spellStart"/>
      <w:r>
        <w:rPr>
          <w:rStyle w:val="Hervorhebung"/>
          <w:rFonts w:eastAsiaTheme="majorEastAsia"/>
        </w:rPr>
        <w:t>rumb</w:t>
      </w:r>
      <w:proofErr w:type="spellEnd"/>
      <w:r>
        <w:rPr>
          <w:rStyle w:val="Hervorhebung"/>
          <w:rFonts w:eastAsiaTheme="majorEastAsia"/>
        </w:rPr>
        <w:t xml:space="preserve"> </w:t>
      </w:r>
      <w:proofErr w:type="spellStart"/>
      <w:r>
        <w:rPr>
          <w:rStyle w:val="Hervorhebung"/>
          <w:rFonts w:eastAsiaTheme="majorEastAsia"/>
        </w:rPr>
        <w:t>lencken</w:t>
      </w:r>
      <w:proofErr w:type="spellEnd"/>
      <w:r>
        <w:rPr>
          <w:rStyle w:val="Hervorhebung"/>
          <w:rFonts w:eastAsiaTheme="majorEastAsia"/>
        </w:rPr>
        <w:t xml:space="preserve"> wenn sie </w:t>
      </w:r>
      <w:proofErr w:type="spellStart"/>
      <w:r>
        <w:rPr>
          <w:rStyle w:val="Hervorhebung"/>
          <w:rFonts w:eastAsiaTheme="majorEastAsia"/>
        </w:rPr>
        <w:t>giengen</w:t>
      </w:r>
      <w:proofErr w:type="spellEnd"/>
      <w:r>
        <w:rPr>
          <w:rStyle w:val="Hervorhebung"/>
          <w:rFonts w:eastAsiaTheme="majorEastAsia"/>
        </w:rPr>
        <w:t xml:space="preserve">. Und die </w:t>
      </w:r>
      <w:proofErr w:type="spellStart"/>
      <w:r>
        <w:rPr>
          <w:rStyle w:val="Hervorhebung"/>
          <w:rFonts w:eastAsiaTheme="majorEastAsia"/>
        </w:rPr>
        <w:t>thiere</w:t>
      </w:r>
      <w:proofErr w:type="spellEnd"/>
      <w:r>
        <w:rPr>
          <w:rStyle w:val="Hervorhebung"/>
          <w:rFonts w:eastAsiaTheme="majorEastAsia"/>
        </w:rPr>
        <w:t xml:space="preserve"> waren anzusehen wie </w:t>
      </w:r>
      <w:proofErr w:type="spellStart"/>
      <w:r>
        <w:rPr>
          <w:rStyle w:val="Hervorhebung"/>
          <w:rFonts w:eastAsiaTheme="majorEastAsia"/>
        </w:rPr>
        <w:t>fewrige</w:t>
      </w:r>
      <w:proofErr w:type="spellEnd"/>
      <w:r>
        <w:rPr>
          <w:rStyle w:val="Hervorhebung"/>
          <w:rFonts w:eastAsiaTheme="majorEastAsia"/>
        </w:rPr>
        <w:t xml:space="preserve"> </w:t>
      </w:r>
      <w:proofErr w:type="spellStart"/>
      <w:r>
        <w:rPr>
          <w:rStyle w:val="Hervorhebung"/>
          <w:rFonts w:eastAsiaTheme="majorEastAsia"/>
        </w:rPr>
        <w:t>kolen</w:t>
      </w:r>
      <w:proofErr w:type="spellEnd"/>
      <w:r>
        <w:rPr>
          <w:rStyle w:val="Hervorhebung"/>
          <w:rFonts w:eastAsiaTheme="majorEastAsia"/>
        </w:rPr>
        <w:t xml:space="preserve"> die da brennen und wie fackeln die zwischen den </w:t>
      </w:r>
      <w:proofErr w:type="spellStart"/>
      <w:r>
        <w:rPr>
          <w:rStyle w:val="Hervorhebung"/>
          <w:rFonts w:eastAsiaTheme="majorEastAsia"/>
        </w:rPr>
        <w:t>thieren</w:t>
      </w:r>
      <w:proofErr w:type="spellEnd"/>
      <w:r>
        <w:rPr>
          <w:rStyle w:val="Hervorhebung"/>
          <w:rFonts w:eastAsiaTheme="majorEastAsia"/>
        </w:rPr>
        <w:t xml:space="preserve"> </w:t>
      </w:r>
      <w:proofErr w:type="spellStart"/>
      <w:r>
        <w:rPr>
          <w:rStyle w:val="Hervorhebung"/>
          <w:rFonts w:eastAsiaTheme="majorEastAsia"/>
        </w:rPr>
        <w:t>giengen</w:t>
      </w:r>
      <w:proofErr w:type="spellEnd"/>
      <w:r>
        <w:rPr>
          <w:rStyle w:val="Hervorhebung"/>
          <w:rFonts w:eastAsiaTheme="majorEastAsia"/>
        </w:rPr>
        <w:t xml:space="preserve">. Das </w:t>
      </w:r>
      <w:proofErr w:type="spellStart"/>
      <w:r>
        <w:rPr>
          <w:rStyle w:val="Hervorhebung"/>
          <w:rFonts w:eastAsiaTheme="majorEastAsia"/>
        </w:rPr>
        <w:t>feur</w:t>
      </w:r>
      <w:proofErr w:type="spellEnd"/>
      <w:r>
        <w:rPr>
          <w:rStyle w:val="Hervorhebung"/>
          <w:rFonts w:eastAsiaTheme="majorEastAsia"/>
        </w:rPr>
        <w:t xml:space="preserve"> aber gab einen </w:t>
      </w:r>
      <w:proofErr w:type="spellStart"/>
      <w:r>
        <w:rPr>
          <w:rStyle w:val="Hervorhebung"/>
          <w:rFonts w:eastAsiaTheme="majorEastAsia"/>
        </w:rPr>
        <w:t>glantz</w:t>
      </w:r>
      <w:proofErr w:type="spellEnd"/>
      <w:r>
        <w:rPr>
          <w:rStyle w:val="Hervorhebung"/>
          <w:rFonts w:eastAsiaTheme="majorEastAsia"/>
        </w:rPr>
        <w:t xml:space="preserve"> von sich und aus dem </w:t>
      </w:r>
      <w:proofErr w:type="spellStart"/>
      <w:r>
        <w:rPr>
          <w:rStyle w:val="Hervorhebung"/>
          <w:rFonts w:eastAsiaTheme="majorEastAsia"/>
        </w:rPr>
        <w:t>fewr</w:t>
      </w:r>
      <w:proofErr w:type="spellEnd"/>
      <w:r>
        <w:rPr>
          <w:rStyle w:val="Hervorhebung"/>
          <w:rFonts w:eastAsiaTheme="majorEastAsia"/>
        </w:rPr>
        <w:t xml:space="preserve"> </w:t>
      </w:r>
      <w:proofErr w:type="spellStart"/>
      <w:r>
        <w:rPr>
          <w:rStyle w:val="Hervorhebung"/>
          <w:rFonts w:eastAsiaTheme="majorEastAsia"/>
        </w:rPr>
        <w:t>gieng</w:t>
      </w:r>
      <w:proofErr w:type="spellEnd"/>
      <w:r>
        <w:rPr>
          <w:rStyle w:val="Hervorhebung"/>
          <w:rFonts w:eastAsiaTheme="majorEastAsia"/>
        </w:rPr>
        <w:t xml:space="preserve"> ein blitz. Die </w:t>
      </w:r>
      <w:proofErr w:type="spellStart"/>
      <w:r>
        <w:rPr>
          <w:rStyle w:val="Hervorhebung"/>
          <w:rFonts w:eastAsiaTheme="majorEastAsia"/>
        </w:rPr>
        <w:t>thiere</w:t>
      </w:r>
      <w:proofErr w:type="spellEnd"/>
      <w:r>
        <w:rPr>
          <w:rStyle w:val="Hervorhebung"/>
          <w:rFonts w:eastAsiaTheme="majorEastAsia"/>
        </w:rPr>
        <w:t xml:space="preserve"> aber </w:t>
      </w:r>
      <w:proofErr w:type="spellStart"/>
      <w:r>
        <w:rPr>
          <w:rStyle w:val="Hervorhebung"/>
          <w:rFonts w:eastAsiaTheme="majorEastAsia"/>
        </w:rPr>
        <w:t>lieffen</w:t>
      </w:r>
      <w:proofErr w:type="spellEnd"/>
      <w:r>
        <w:rPr>
          <w:rStyle w:val="Hervorhebung"/>
          <w:rFonts w:eastAsiaTheme="majorEastAsia"/>
        </w:rPr>
        <w:t xml:space="preserve"> hin und her wie ein blitz.</w:t>
      </w:r>
      <w:r>
        <w:t xml:space="preserve"> </w:t>
      </w:r>
    </w:p>
    <w:p w14:paraId="0C888CFF" w14:textId="77777777" w:rsidR="0049086B" w:rsidRDefault="0049086B" w:rsidP="0049086B">
      <w:pPr>
        <w:pStyle w:val="StandardWeb"/>
      </w:pPr>
      <w:proofErr w:type="spellStart"/>
      <w:r>
        <w:t>Weitter</w:t>
      </w:r>
      <w:proofErr w:type="spellEnd"/>
      <w:r>
        <w:t xml:space="preserve"> last uns </w:t>
      </w:r>
      <w:proofErr w:type="spellStart"/>
      <w:r>
        <w:t>horen</w:t>
      </w:r>
      <w:proofErr w:type="spellEnd"/>
      <w:r>
        <w:t xml:space="preserve"> in </w:t>
      </w:r>
      <w:proofErr w:type="spellStart"/>
      <w:r>
        <w:t>disem</w:t>
      </w:r>
      <w:proofErr w:type="spellEnd"/>
      <w:r>
        <w:t xml:space="preserve"> dritten teil </w:t>
      </w:r>
    </w:p>
    <w:p w14:paraId="6D95BB3F" w14:textId="77777777" w:rsidR="0049086B" w:rsidRDefault="0049086B" w:rsidP="0049086B">
      <w:pPr>
        <w:pStyle w:val="berschrift3"/>
      </w:pPr>
      <w:r>
        <w:t xml:space="preserve">Von der vier Thiere </w:t>
      </w:r>
      <w:proofErr w:type="spellStart"/>
      <w:r>
        <w:t>gleichnis</w:t>
      </w:r>
      <w:proofErr w:type="spellEnd"/>
      <w:r>
        <w:t xml:space="preserve"> / </w:t>
      </w:r>
      <w:proofErr w:type="spellStart"/>
      <w:r>
        <w:t>angesichten</w:t>
      </w:r>
      <w:proofErr w:type="spellEnd"/>
      <w:r>
        <w:t xml:space="preserve"> / </w:t>
      </w:r>
      <w:proofErr w:type="spellStart"/>
      <w:r>
        <w:t>ortten</w:t>
      </w:r>
      <w:proofErr w:type="spellEnd"/>
      <w:r>
        <w:t xml:space="preserve"> von </w:t>
      </w:r>
      <w:proofErr w:type="spellStart"/>
      <w:r>
        <w:t>jren</w:t>
      </w:r>
      <w:proofErr w:type="spellEnd"/>
      <w:r>
        <w:t xml:space="preserve"> </w:t>
      </w:r>
      <w:proofErr w:type="spellStart"/>
      <w:r>
        <w:t>geteileten</w:t>
      </w:r>
      <w:proofErr w:type="spellEnd"/>
      <w:r>
        <w:t xml:space="preserve"> </w:t>
      </w:r>
      <w:proofErr w:type="spellStart"/>
      <w:r>
        <w:t>angesichten</w:t>
      </w:r>
      <w:proofErr w:type="spellEnd"/>
      <w:r>
        <w:t xml:space="preserve"> und </w:t>
      </w:r>
      <w:proofErr w:type="spellStart"/>
      <w:r>
        <w:t>fluegeln</w:t>
      </w:r>
      <w:proofErr w:type="spellEnd"/>
      <w:r>
        <w:t xml:space="preserve">: von </w:t>
      </w:r>
      <w:proofErr w:type="spellStart"/>
      <w:r>
        <w:t>jrem</w:t>
      </w:r>
      <w:proofErr w:type="spellEnd"/>
      <w:r>
        <w:t xml:space="preserve"> stracken und bestendigen </w:t>
      </w:r>
      <w:proofErr w:type="spellStart"/>
      <w:r>
        <w:t>gange</w:t>
      </w:r>
      <w:proofErr w:type="spellEnd"/>
      <w:r>
        <w:t xml:space="preserve"> nach dem wind. von </w:t>
      </w:r>
      <w:proofErr w:type="spellStart"/>
      <w:r>
        <w:t>jrem</w:t>
      </w:r>
      <w:proofErr w:type="spellEnd"/>
      <w:r>
        <w:t xml:space="preserve"> ansehen wie brennender </w:t>
      </w:r>
      <w:proofErr w:type="spellStart"/>
      <w:r>
        <w:t>kolen</w:t>
      </w:r>
      <w:proofErr w:type="spellEnd"/>
      <w:r>
        <w:t xml:space="preserve"> und gehender fackeln: vom </w:t>
      </w:r>
      <w:proofErr w:type="spellStart"/>
      <w:r>
        <w:t>glentzenden</w:t>
      </w:r>
      <w:proofErr w:type="spellEnd"/>
      <w:r>
        <w:t xml:space="preserve"> und blitzenden </w:t>
      </w:r>
      <w:proofErr w:type="spellStart"/>
      <w:r>
        <w:t>fewr</w:t>
      </w:r>
      <w:proofErr w:type="spellEnd"/>
      <w:r>
        <w:t xml:space="preserve">: von den hin und her </w:t>
      </w:r>
      <w:proofErr w:type="spellStart"/>
      <w:r>
        <w:t>lauffenden</w:t>
      </w:r>
      <w:proofErr w:type="spellEnd"/>
      <w:r>
        <w:t xml:space="preserve"> </w:t>
      </w:r>
      <w:proofErr w:type="spellStart"/>
      <w:r>
        <w:t>thieren</w:t>
      </w:r>
      <w:proofErr w:type="spellEnd"/>
      <w:r>
        <w:t xml:space="preserve"> wie ein blitz.</w:t>
      </w:r>
    </w:p>
    <w:p w14:paraId="243D4AF6" w14:textId="77777777" w:rsidR="0049086B" w:rsidRDefault="0049086B" w:rsidP="0049086B">
      <w:pPr>
        <w:pStyle w:val="StandardWeb"/>
      </w:pPr>
      <w:r>
        <w:t xml:space="preserve">Durch der vier </w:t>
      </w:r>
      <w:proofErr w:type="spellStart"/>
      <w:r>
        <w:t>thiere</w:t>
      </w:r>
      <w:proofErr w:type="spellEnd"/>
      <w:r>
        <w:t xml:space="preserve"> ansehen gleich sein einem </w:t>
      </w:r>
      <w:proofErr w:type="spellStart"/>
      <w:r>
        <w:t>menschen</w:t>
      </w:r>
      <w:proofErr w:type="spellEnd"/>
      <w:r>
        <w:t xml:space="preserve"> </w:t>
      </w:r>
      <w:proofErr w:type="spellStart"/>
      <w:r>
        <w:t>lewen</w:t>
      </w:r>
      <w:proofErr w:type="spellEnd"/>
      <w:r>
        <w:t xml:space="preserve"> ochsen </w:t>
      </w:r>
      <w:proofErr w:type="spellStart"/>
      <w:r>
        <w:t>adler</w:t>
      </w:r>
      <w:proofErr w:type="spellEnd"/>
      <w:r>
        <w:t xml:space="preserve"> / </w:t>
      </w:r>
      <w:proofErr w:type="spellStart"/>
      <w:r>
        <w:t>deuttet</w:t>
      </w:r>
      <w:proofErr w:type="spellEnd"/>
      <w:r>
        <w:t xml:space="preserve"> / den eingebornen </w:t>
      </w:r>
      <w:proofErr w:type="spellStart"/>
      <w:r>
        <w:t>Sone</w:t>
      </w:r>
      <w:proofErr w:type="spellEnd"/>
      <w:r>
        <w:t xml:space="preserve"> Gottes in des Vaters </w:t>
      </w:r>
      <w:proofErr w:type="spellStart"/>
      <w:r>
        <w:t>schos</w:t>
      </w:r>
      <w:proofErr w:type="spellEnd"/>
      <w:r>
        <w:t xml:space="preserve"> menschwerden sterben </w:t>
      </w:r>
      <w:proofErr w:type="spellStart"/>
      <w:r>
        <w:t>aufferstehen</w:t>
      </w:r>
      <w:proofErr w:type="spellEnd"/>
      <w:r>
        <w:t xml:space="preserve"> </w:t>
      </w:r>
      <w:proofErr w:type="spellStart"/>
      <w:r>
        <w:t>auffaren</w:t>
      </w:r>
      <w:proofErr w:type="spellEnd"/>
      <w:r>
        <w:t xml:space="preserve"> zur rechten Gottes sitzen und </w:t>
      </w:r>
      <w:proofErr w:type="spellStart"/>
      <w:r>
        <w:t>regiren</w:t>
      </w:r>
      <w:proofErr w:type="spellEnd"/>
      <w:r>
        <w:t xml:space="preserve"> </w:t>
      </w:r>
      <w:proofErr w:type="spellStart"/>
      <w:r>
        <w:t>mussen</w:t>
      </w:r>
      <w:proofErr w:type="spellEnd"/>
      <w:r>
        <w:t xml:space="preserve"> nach den </w:t>
      </w:r>
      <w:proofErr w:type="spellStart"/>
      <w:r>
        <w:t>verheissungen</w:t>
      </w:r>
      <w:proofErr w:type="spellEnd"/>
      <w:r>
        <w:t xml:space="preserve"> und </w:t>
      </w:r>
      <w:proofErr w:type="spellStart"/>
      <w:r>
        <w:t>artikeln</w:t>
      </w:r>
      <w:proofErr w:type="spellEnd"/>
      <w:r>
        <w:t xml:space="preserve"> unsers </w:t>
      </w:r>
      <w:proofErr w:type="spellStart"/>
      <w:r>
        <w:t>Chrsitlichen</w:t>
      </w:r>
      <w:proofErr w:type="spellEnd"/>
      <w:r>
        <w:t xml:space="preserve"> </w:t>
      </w:r>
      <w:proofErr w:type="spellStart"/>
      <w:r>
        <w:t>glawbens</w:t>
      </w:r>
      <w:proofErr w:type="spellEnd"/>
      <w:r>
        <w:t xml:space="preserve"> von der </w:t>
      </w:r>
      <w:proofErr w:type="spellStart"/>
      <w:r>
        <w:t>erlosung</w:t>
      </w:r>
      <w:proofErr w:type="spellEnd"/>
      <w:r>
        <w:t xml:space="preserve">. Durch </w:t>
      </w:r>
      <w:proofErr w:type="spellStart"/>
      <w:r>
        <w:t>lincke</w:t>
      </w:r>
      <w:proofErr w:type="spellEnd"/>
      <w:r>
        <w:t xml:space="preserve"> und rechte </w:t>
      </w:r>
      <w:proofErr w:type="spellStart"/>
      <w:r>
        <w:t>seiten</w:t>
      </w:r>
      <w:proofErr w:type="spellEnd"/>
      <w:r>
        <w:t xml:space="preserve"> / verstehe / leiden und </w:t>
      </w:r>
      <w:proofErr w:type="spellStart"/>
      <w:r>
        <w:t>herlickeit</w:t>
      </w:r>
      <w:proofErr w:type="spellEnd"/>
      <w:r>
        <w:t xml:space="preserve"> von welchen </w:t>
      </w:r>
      <w:proofErr w:type="spellStart"/>
      <w:r>
        <w:t>geprediget</w:t>
      </w:r>
      <w:proofErr w:type="spellEnd"/>
      <w:r>
        <w:t xml:space="preserve"> werden </w:t>
      </w:r>
      <w:proofErr w:type="spellStart"/>
      <w:r>
        <w:t>mus</w:t>
      </w:r>
      <w:proofErr w:type="spellEnd"/>
      <w:r>
        <w:t xml:space="preserve"> vom </w:t>
      </w:r>
      <w:proofErr w:type="spellStart"/>
      <w:r>
        <w:t>auffgange</w:t>
      </w:r>
      <w:proofErr w:type="spellEnd"/>
      <w:r>
        <w:t xml:space="preserve"> bis zum </w:t>
      </w:r>
      <w:proofErr w:type="spellStart"/>
      <w:r>
        <w:t>nidergange</w:t>
      </w:r>
      <w:proofErr w:type="spellEnd"/>
      <w:r>
        <w:t xml:space="preserve">. Ire </w:t>
      </w:r>
      <w:proofErr w:type="spellStart"/>
      <w:r>
        <w:t>angesichte</w:t>
      </w:r>
      <w:proofErr w:type="spellEnd"/>
      <w:r>
        <w:t xml:space="preserve"> zur rechten </w:t>
      </w:r>
      <w:proofErr w:type="spellStart"/>
      <w:r>
        <w:t>seiten</w:t>
      </w:r>
      <w:proofErr w:type="spellEnd"/>
      <w:r>
        <w:t xml:space="preserve"> gleich einem </w:t>
      </w:r>
      <w:proofErr w:type="spellStart"/>
      <w:r>
        <w:t>menschen</w:t>
      </w:r>
      <w:proofErr w:type="spellEnd"/>
      <w:r>
        <w:t xml:space="preserve"> und </w:t>
      </w:r>
      <w:proofErr w:type="spellStart"/>
      <w:r>
        <w:t>lewen</w:t>
      </w:r>
      <w:proofErr w:type="spellEnd"/>
      <w:r>
        <w:t xml:space="preserve"> sein / </w:t>
      </w:r>
      <w:proofErr w:type="spellStart"/>
      <w:r>
        <w:t>deuttet</w:t>
      </w:r>
      <w:proofErr w:type="spellEnd"/>
      <w:r>
        <w:t xml:space="preserve"> / den einigen mittler zwischen Gott und </w:t>
      </w:r>
      <w:proofErr w:type="spellStart"/>
      <w:r>
        <w:t>menschen</w:t>
      </w:r>
      <w:proofErr w:type="spellEnd"/>
      <w:r>
        <w:t xml:space="preserve"> CHRISTUM von welches </w:t>
      </w:r>
      <w:proofErr w:type="spellStart"/>
      <w:r>
        <w:t>menscheit</w:t>
      </w:r>
      <w:proofErr w:type="spellEnd"/>
      <w:r>
        <w:t xml:space="preserve"> leiden </w:t>
      </w:r>
      <w:proofErr w:type="spellStart"/>
      <w:r>
        <w:t>aufferstehen</w:t>
      </w:r>
      <w:proofErr w:type="spellEnd"/>
      <w:r>
        <w:t xml:space="preserve"> </w:t>
      </w:r>
      <w:proofErr w:type="spellStart"/>
      <w:r>
        <w:t>auffart</w:t>
      </w:r>
      <w:proofErr w:type="spellEnd"/>
      <w:r>
        <w:t xml:space="preserve"> </w:t>
      </w:r>
      <w:proofErr w:type="spellStart"/>
      <w:r>
        <w:t>geprediget</w:t>
      </w:r>
      <w:proofErr w:type="spellEnd"/>
      <w:r>
        <w:t xml:space="preserve"> wird den waren </w:t>
      </w:r>
      <w:proofErr w:type="spellStart"/>
      <w:r>
        <w:t>menschen</w:t>
      </w:r>
      <w:proofErr w:type="spellEnd"/>
      <w:r>
        <w:t xml:space="preserve"> und Gott zugleich </w:t>
      </w:r>
      <w:proofErr w:type="spellStart"/>
      <w:r>
        <w:t>auff</w:t>
      </w:r>
      <w:proofErr w:type="spellEnd"/>
      <w:r>
        <w:t xml:space="preserve"> erden und im </w:t>
      </w:r>
      <w:proofErr w:type="spellStart"/>
      <w:r>
        <w:t>himel</w:t>
      </w:r>
      <w:proofErr w:type="spellEnd"/>
      <w:r>
        <w:t xml:space="preserve"> sein Jo. 3. Nach der </w:t>
      </w:r>
      <w:proofErr w:type="spellStart"/>
      <w:r>
        <w:t>Menscheit</w:t>
      </w:r>
      <w:proofErr w:type="spellEnd"/>
      <w:r>
        <w:t xml:space="preserve"> sterblich nach der Gottheit unsterblich in der </w:t>
      </w:r>
      <w:proofErr w:type="spellStart"/>
      <w:r>
        <w:t>aufferstehung</w:t>
      </w:r>
      <w:proofErr w:type="spellEnd"/>
      <w:r>
        <w:t xml:space="preserve"> </w:t>
      </w:r>
      <w:proofErr w:type="spellStart"/>
      <w:r>
        <w:t>verkleret</w:t>
      </w:r>
      <w:proofErr w:type="spellEnd"/>
      <w:r>
        <w:t xml:space="preserve"> zur rechten Gottes mit leib und </w:t>
      </w:r>
      <w:proofErr w:type="spellStart"/>
      <w:r>
        <w:t>sele</w:t>
      </w:r>
      <w:proofErr w:type="spellEnd"/>
      <w:r>
        <w:t xml:space="preserve"> mit Gott eine </w:t>
      </w:r>
      <w:proofErr w:type="spellStart"/>
      <w:r>
        <w:t>persone</w:t>
      </w:r>
      <w:proofErr w:type="spellEnd"/>
      <w:r>
        <w:t xml:space="preserve"> </w:t>
      </w:r>
      <w:proofErr w:type="spellStart"/>
      <w:r>
        <w:t>regiren</w:t>
      </w:r>
      <w:proofErr w:type="spellEnd"/>
      <w:r>
        <w:t xml:space="preserve">. Ire </w:t>
      </w:r>
      <w:proofErr w:type="spellStart"/>
      <w:r>
        <w:t>angesichte</w:t>
      </w:r>
      <w:proofErr w:type="spellEnd"/>
      <w:r>
        <w:t xml:space="preserve"> zur </w:t>
      </w:r>
      <w:proofErr w:type="spellStart"/>
      <w:r>
        <w:t>lincken</w:t>
      </w:r>
      <w:proofErr w:type="spellEnd"/>
      <w:r>
        <w:t xml:space="preserve"> </w:t>
      </w:r>
      <w:proofErr w:type="spellStart"/>
      <w:r>
        <w:t>seiten</w:t>
      </w:r>
      <w:proofErr w:type="spellEnd"/>
      <w:r>
        <w:t xml:space="preserve"> gleich einem ochsen und </w:t>
      </w:r>
      <w:proofErr w:type="spellStart"/>
      <w:r>
        <w:t>adler</w:t>
      </w:r>
      <w:proofErr w:type="spellEnd"/>
      <w:r>
        <w:t xml:space="preserve"> sein / </w:t>
      </w:r>
      <w:proofErr w:type="spellStart"/>
      <w:r>
        <w:t>deuttet</w:t>
      </w:r>
      <w:proofErr w:type="spellEnd"/>
      <w:r>
        <w:t xml:space="preserve"> / CHRISTUM durch leiden in sein </w:t>
      </w:r>
      <w:proofErr w:type="spellStart"/>
      <w:r>
        <w:t>herlickiet</w:t>
      </w:r>
      <w:proofErr w:type="spellEnd"/>
      <w:r>
        <w:t xml:space="preserve"> gehen / als er </w:t>
      </w:r>
      <w:proofErr w:type="spellStart"/>
      <w:r>
        <w:t>selbs</w:t>
      </w:r>
      <w:proofErr w:type="spellEnd"/>
      <w:r>
        <w:t xml:space="preserve"> spricht / Sintemal der ochs im </w:t>
      </w:r>
      <w:proofErr w:type="spellStart"/>
      <w:r>
        <w:t>gesetze</w:t>
      </w:r>
      <w:proofErr w:type="spellEnd"/>
      <w:r>
        <w:t xml:space="preserve"> CHRISTI </w:t>
      </w:r>
      <w:proofErr w:type="spellStart"/>
      <w:r>
        <w:t>todes</w:t>
      </w:r>
      <w:proofErr w:type="spellEnd"/>
      <w:r>
        <w:t xml:space="preserve"> </w:t>
      </w:r>
      <w:proofErr w:type="spellStart"/>
      <w:r>
        <w:t>furbild</w:t>
      </w:r>
      <w:proofErr w:type="spellEnd"/>
      <w:r>
        <w:t xml:space="preserve"> war und der </w:t>
      </w:r>
      <w:proofErr w:type="spellStart"/>
      <w:r>
        <w:t>adler</w:t>
      </w:r>
      <w:proofErr w:type="spellEnd"/>
      <w:r>
        <w:t xml:space="preserve"> seiner </w:t>
      </w:r>
      <w:proofErr w:type="spellStart"/>
      <w:r>
        <w:t>auffart</w:t>
      </w:r>
      <w:proofErr w:type="spellEnd"/>
      <w:r>
        <w:t xml:space="preserve"> / nach dem Psalm / Du bist in die </w:t>
      </w:r>
      <w:proofErr w:type="spellStart"/>
      <w:r>
        <w:t>hoehe</w:t>
      </w:r>
      <w:proofErr w:type="spellEnd"/>
      <w:r>
        <w:t xml:space="preserve"> </w:t>
      </w:r>
      <w:proofErr w:type="spellStart"/>
      <w:r>
        <w:t>gefaren</w:t>
      </w:r>
      <w:proofErr w:type="spellEnd"/>
      <w:r>
        <w:t xml:space="preserve"> von dannen er </w:t>
      </w:r>
      <w:proofErr w:type="spellStart"/>
      <w:r>
        <w:t>zukunfftig</w:t>
      </w:r>
      <w:proofErr w:type="spellEnd"/>
      <w:r>
        <w:t xml:space="preserve"> (wie ein </w:t>
      </w:r>
      <w:proofErr w:type="spellStart"/>
      <w:r>
        <w:t>adeler</w:t>
      </w:r>
      <w:proofErr w:type="spellEnd"/>
      <w:r>
        <w:t xml:space="preserve"> sich zum </w:t>
      </w:r>
      <w:proofErr w:type="spellStart"/>
      <w:r>
        <w:t>as</w:t>
      </w:r>
      <w:proofErr w:type="spellEnd"/>
      <w:r>
        <w:t xml:space="preserve"> findet / und von seiner jungen </w:t>
      </w:r>
      <w:proofErr w:type="spellStart"/>
      <w:r>
        <w:t>augen</w:t>
      </w:r>
      <w:proofErr w:type="spellEnd"/>
      <w:r>
        <w:t xml:space="preserve"> mit der Sonnen </w:t>
      </w:r>
      <w:proofErr w:type="spellStart"/>
      <w:r>
        <w:t>glantz</w:t>
      </w:r>
      <w:proofErr w:type="spellEnd"/>
      <w:r>
        <w:t xml:space="preserve"> </w:t>
      </w:r>
      <w:proofErr w:type="spellStart"/>
      <w:r>
        <w:t>probiret</w:t>
      </w:r>
      <w:proofErr w:type="spellEnd"/>
      <w:r>
        <w:t xml:space="preserve"> und welche die Sonnen nicht leiden </w:t>
      </w:r>
      <w:proofErr w:type="spellStart"/>
      <w:r>
        <w:t>konnen</w:t>
      </w:r>
      <w:proofErr w:type="spellEnd"/>
      <w:r>
        <w:t xml:space="preserve"> </w:t>
      </w:r>
      <w:proofErr w:type="spellStart"/>
      <w:r>
        <w:t>verwirfft</w:t>
      </w:r>
      <w:proofErr w:type="spellEnd"/>
      <w:r>
        <w:t xml:space="preserve"> / Die aber der Sonnen schein leiden </w:t>
      </w:r>
      <w:proofErr w:type="spellStart"/>
      <w:r>
        <w:t>koenen</w:t>
      </w:r>
      <w:proofErr w:type="spellEnd"/>
      <w:r>
        <w:t xml:space="preserve"> </w:t>
      </w:r>
      <w:proofErr w:type="spellStart"/>
      <w:r>
        <w:t>erhelt</w:t>
      </w:r>
      <w:proofErr w:type="spellEnd"/>
      <w:r>
        <w:t xml:space="preserve">) zurichten und alle </w:t>
      </w:r>
      <w:proofErr w:type="spellStart"/>
      <w:r>
        <w:t>glewbigen</w:t>
      </w:r>
      <w:proofErr w:type="spellEnd"/>
      <w:r>
        <w:t xml:space="preserve"> selig zumachen alle </w:t>
      </w:r>
      <w:proofErr w:type="spellStart"/>
      <w:r>
        <w:t>unglewbigen</w:t>
      </w:r>
      <w:proofErr w:type="spellEnd"/>
      <w:r>
        <w:t xml:space="preserve"> aber </w:t>
      </w:r>
      <w:proofErr w:type="spellStart"/>
      <w:r>
        <w:t>zuverdammen</w:t>
      </w:r>
      <w:proofErr w:type="spellEnd"/>
      <w:r>
        <w:t xml:space="preserve">. Daher ists auch </w:t>
      </w:r>
      <w:proofErr w:type="spellStart"/>
      <w:r>
        <w:t>komen</w:t>
      </w:r>
      <w:proofErr w:type="spellEnd"/>
      <w:r>
        <w:t xml:space="preserve"> das die vier Evangelisten / ob gleich ein </w:t>
      </w:r>
      <w:proofErr w:type="spellStart"/>
      <w:r>
        <w:t>jglicher</w:t>
      </w:r>
      <w:proofErr w:type="spellEnd"/>
      <w:r>
        <w:t xml:space="preserve"> besonders schreibet von dem </w:t>
      </w:r>
      <w:proofErr w:type="spellStart"/>
      <w:r>
        <w:t>menschen</w:t>
      </w:r>
      <w:proofErr w:type="spellEnd"/>
      <w:r>
        <w:t xml:space="preserve"> und Gott </w:t>
      </w:r>
      <w:proofErr w:type="spellStart"/>
      <w:r>
        <w:t>priester</w:t>
      </w:r>
      <w:proofErr w:type="spellEnd"/>
      <w:r>
        <w:t xml:space="preserve"> und </w:t>
      </w:r>
      <w:proofErr w:type="spellStart"/>
      <w:r>
        <w:t>Koenig</w:t>
      </w:r>
      <w:proofErr w:type="spellEnd"/>
      <w:r>
        <w:t xml:space="preserve"> CHRISTO durch der vier </w:t>
      </w:r>
      <w:proofErr w:type="spellStart"/>
      <w:r>
        <w:t>thiere</w:t>
      </w:r>
      <w:proofErr w:type="spellEnd"/>
      <w:r>
        <w:t xml:space="preserve"> </w:t>
      </w:r>
      <w:proofErr w:type="spellStart"/>
      <w:r>
        <w:t>namen</w:t>
      </w:r>
      <w:proofErr w:type="spellEnd"/>
      <w:r>
        <w:t xml:space="preserve"> </w:t>
      </w:r>
      <w:proofErr w:type="spellStart"/>
      <w:r>
        <w:t>furgebildet</w:t>
      </w:r>
      <w:proofErr w:type="spellEnd"/>
      <w:r>
        <w:t xml:space="preserve"> / dennoch haben die lieben </w:t>
      </w:r>
      <w:proofErr w:type="spellStart"/>
      <w:r>
        <w:t>Veter</w:t>
      </w:r>
      <w:proofErr w:type="spellEnd"/>
      <w:r>
        <w:t xml:space="preserve"> </w:t>
      </w:r>
      <w:proofErr w:type="spellStart"/>
      <w:r>
        <w:t>dis</w:t>
      </w:r>
      <w:proofErr w:type="spellEnd"/>
      <w:r>
        <w:t xml:space="preserve"> in den vier Evangelisten ersehen / weil Mattheus </w:t>
      </w:r>
      <w:proofErr w:type="spellStart"/>
      <w:r>
        <w:t>anfehet</w:t>
      </w:r>
      <w:proofErr w:type="spellEnd"/>
      <w:r>
        <w:t xml:space="preserve"> CHRISTI </w:t>
      </w:r>
      <w:proofErr w:type="spellStart"/>
      <w:r>
        <w:t>geburt</w:t>
      </w:r>
      <w:proofErr w:type="spellEnd"/>
      <w:r>
        <w:t xml:space="preserve"> </w:t>
      </w:r>
      <w:proofErr w:type="spellStart"/>
      <w:r>
        <w:t>zubeschreiben</w:t>
      </w:r>
      <w:proofErr w:type="spellEnd"/>
      <w:r>
        <w:t xml:space="preserve"> das sein Evangelion </w:t>
      </w:r>
      <w:proofErr w:type="spellStart"/>
      <w:r>
        <w:t>disem</w:t>
      </w:r>
      <w:proofErr w:type="spellEnd"/>
      <w:r>
        <w:t xml:space="preserve"> </w:t>
      </w:r>
      <w:proofErr w:type="spellStart"/>
      <w:r>
        <w:t>menschenbild</w:t>
      </w:r>
      <w:proofErr w:type="spellEnd"/>
      <w:r>
        <w:t xml:space="preserve"> </w:t>
      </w:r>
      <w:proofErr w:type="spellStart"/>
      <w:r>
        <w:t>ehnlich</w:t>
      </w:r>
      <w:proofErr w:type="spellEnd"/>
      <w:r>
        <w:t xml:space="preserve"> </w:t>
      </w:r>
      <w:proofErr w:type="spellStart"/>
      <w:r>
        <w:t>seie</w:t>
      </w:r>
      <w:proofErr w:type="spellEnd"/>
      <w:r>
        <w:t xml:space="preserve"> / weil Marcus an der </w:t>
      </w:r>
      <w:proofErr w:type="spellStart"/>
      <w:r>
        <w:t>stim</w:t>
      </w:r>
      <w:proofErr w:type="spellEnd"/>
      <w:r>
        <w:t xml:space="preserve"> in der </w:t>
      </w:r>
      <w:proofErr w:type="spellStart"/>
      <w:r>
        <w:t>wusten</w:t>
      </w:r>
      <w:proofErr w:type="spellEnd"/>
      <w:r>
        <w:t xml:space="preserve"> </w:t>
      </w:r>
      <w:proofErr w:type="spellStart"/>
      <w:r>
        <w:t>anfehet</w:t>
      </w:r>
      <w:proofErr w:type="spellEnd"/>
      <w:r>
        <w:t xml:space="preserve"> und endet sich mit der </w:t>
      </w:r>
      <w:proofErr w:type="spellStart"/>
      <w:r>
        <w:t>aufferstehung</w:t>
      </w:r>
      <w:proofErr w:type="spellEnd"/>
      <w:r>
        <w:t xml:space="preserve"> und </w:t>
      </w:r>
      <w:proofErr w:type="spellStart"/>
      <w:r>
        <w:t>auffart</w:t>
      </w:r>
      <w:proofErr w:type="spellEnd"/>
      <w:r>
        <w:t xml:space="preserve"> CHRISTI das sein Evangelion </w:t>
      </w:r>
      <w:proofErr w:type="spellStart"/>
      <w:r>
        <w:t>dises</w:t>
      </w:r>
      <w:proofErr w:type="spellEnd"/>
      <w:r>
        <w:t xml:space="preserve"> </w:t>
      </w:r>
      <w:proofErr w:type="spellStart"/>
      <w:r>
        <w:t>lewen</w:t>
      </w:r>
      <w:proofErr w:type="spellEnd"/>
      <w:r>
        <w:t xml:space="preserve"> </w:t>
      </w:r>
      <w:proofErr w:type="spellStart"/>
      <w:r>
        <w:t>bild</w:t>
      </w:r>
      <w:proofErr w:type="spellEnd"/>
      <w:r>
        <w:t xml:space="preserve"> </w:t>
      </w:r>
      <w:proofErr w:type="spellStart"/>
      <w:r>
        <w:t>ehnlich</w:t>
      </w:r>
      <w:proofErr w:type="spellEnd"/>
      <w:r>
        <w:t xml:space="preserve"> </w:t>
      </w:r>
      <w:proofErr w:type="spellStart"/>
      <w:r>
        <w:t>seie</w:t>
      </w:r>
      <w:proofErr w:type="spellEnd"/>
      <w:r>
        <w:t xml:space="preserve"> / weil Lucas am Priesterthum </w:t>
      </w:r>
      <w:proofErr w:type="spellStart"/>
      <w:r>
        <w:t>anfehet</w:t>
      </w:r>
      <w:proofErr w:type="spellEnd"/>
      <w:r>
        <w:t xml:space="preserve"> / welches einen </w:t>
      </w:r>
      <w:proofErr w:type="spellStart"/>
      <w:r>
        <w:t>unbeflecketen</w:t>
      </w:r>
      <w:proofErr w:type="spellEnd"/>
      <w:r>
        <w:t xml:space="preserve"> ochsen </w:t>
      </w:r>
      <w:proofErr w:type="spellStart"/>
      <w:r>
        <w:t>fur</w:t>
      </w:r>
      <w:proofErr w:type="spellEnd"/>
      <w:r>
        <w:t xml:space="preserve"> die </w:t>
      </w:r>
      <w:proofErr w:type="spellStart"/>
      <w:r>
        <w:t>sund</w:t>
      </w:r>
      <w:proofErr w:type="spellEnd"/>
      <w:r>
        <w:t xml:space="preserve"> </w:t>
      </w:r>
      <w:proofErr w:type="spellStart"/>
      <w:r>
        <w:t>opfferte</w:t>
      </w:r>
      <w:proofErr w:type="spellEnd"/>
      <w:r>
        <w:t xml:space="preserve"> Le. 4. das sein Evangelion </w:t>
      </w:r>
      <w:proofErr w:type="spellStart"/>
      <w:r>
        <w:t>disem</w:t>
      </w:r>
      <w:proofErr w:type="spellEnd"/>
      <w:r>
        <w:t xml:space="preserve"> </w:t>
      </w:r>
      <w:proofErr w:type="spellStart"/>
      <w:r>
        <w:t>ochsenbild</w:t>
      </w:r>
      <w:proofErr w:type="spellEnd"/>
      <w:r>
        <w:t xml:space="preserve"> </w:t>
      </w:r>
      <w:proofErr w:type="spellStart"/>
      <w:r>
        <w:t>ehnlich</w:t>
      </w:r>
      <w:proofErr w:type="spellEnd"/>
      <w:r>
        <w:t xml:space="preserve"> </w:t>
      </w:r>
      <w:proofErr w:type="spellStart"/>
      <w:r>
        <w:t>seie</w:t>
      </w:r>
      <w:proofErr w:type="spellEnd"/>
      <w:r>
        <w:t xml:space="preserve"> / weil Joannes wie ein </w:t>
      </w:r>
      <w:proofErr w:type="spellStart"/>
      <w:r>
        <w:t>adler</w:t>
      </w:r>
      <w:proofErr w:type="spellEnd"/>
      <w:r>
        <w:t xml:space="preserve"> </w:t>
      </w:r>
      <w:proofErr w:type="spellStart"/>
      <w:r>
        <w:t>uber</w:t>
      </w:r>
      <w:proofErr w:type="spellEnd"/>
      <w:r>
        <w:t xml:space="preserve"> alle dreie Evangelisten </w:t>
      </w:r>
      <w:proofErr w:type="spellStart"/>
      <w:r>
        <w:t>fleuget</w:t>
      </w:r>
      <w:proofErr w:type="spellEnd"/>
      <w:r>
        <w:t xml:space="preserve"> und spricht: Im anfange war das </w:t>
      </w:r>
      <w:proofErr w:type="spellStart"/>
      <w:r>
        <w:t>Wortt</w:t>
      </w:r>
      <w:proofErr w:type="spellEnd"/>
      <w:r>
        <w:t xml:space="preserve"> und das </w:t>
      </w:r>
      <w:proofErr w:type="spellStart"/>
      <w:r>
        <w:t>Wortt</w:t>
      </w:r>
      <w:proofErr w:type="spellEnd"/>
      <w:r>
        <w:t xml:space="preserve"> war bei Gott und Gott das sein Evangelion einem hochfliegenden </w:t>
      </w:r>
      <w:proofErr w:type="spellStart"/>
      <w:r>
        <w:t>adeler</w:t>
      </w:r>
      <w:proofErr w:type="spellEnd"/>
      <w:r>
        <w:t xml:space="preserve"> </w:t>
      </w:r>
      <w:proofErr w:type="spellStart"/>
      <w:r>
        <w:t>ehnlich</w:t>
      </w:r>
      <w:proofErr w:type="spellEnd"/>
      <w:r>
        <w:t xml:space="preserve"> </w:t>
      </w:r>
      <w:proofErr w:type="spellStart"/>
      <w:r>
        <w:t>seie</w:t>
      </w:r>
      <w:proofErr w:type="spellEnd"/>
      <w:r>
        <w:t xml:space="preserve">. Wer nu den </w:t>
      </w:r>
      <w:proofErr w:type="spellStart"/>
      <w:r>
        <w:t>einigebornen</w:t>
      </w:r>
      <w:proofErr w:type="spellEnd"/>
      <w:r>
        <w:t xml:space="preserve"> </w:t>
      </w:r>
      <w:proofErr w:type="spellStart"/>
      <w:r>
        <w:t>Sone</w:t>
      </w:r>
      <w:proofErr w:type="spellEnd"/>
      <w:r>
        <w:t xml:space="preserve"> Gottes </w:t>
      </w:r>
      <w:proofErr w:type="spellStart"/>
      <w:r>
        <w:t>JHESUM</w:t>
      </w:r>
      <w:proofErr w:type="spellEnd"/>
      <w:r>
        <w:t xml:space="preserve"> </w:t>
      </w:r>
      <w:proofErr w:type="spellStart"/>
      <w:r>
        <w:t>entfpangen</w:t>
      </w:r>
      <w:proofErr w:type="spellEnd"/>
      <w:r>
        <w:t xml:space="preserve"> vom Heiligen Geist und </w:t>
      </w:r>
      <w:proofErr w:type="spellStart"/>
      <w:r>
        <w:t>gebornen</w:t>
      </w:r>
      <w:proofErr w:type="spellEnd"/>
      <w:r>
        <w:t xml:space="preserve"> aus Maria der </w:t>
      </w:r>
      <w:proofErr w:type="spellStart"/>
      <w:r>
        <w:t>Jungfrawen</w:t>
      </w:r>
      <w:proofErr w:type="spellEnd"/>
      <w:r>
        <w:t xml:space="preserve"> im glauben und </w:t>
      </w:r>
      <w:proofErr w:type="spellStart"/>
      <w:r>
        <w:t>bekendnis</w:t>
      </w:r>
      <w:proofErr w:type="spellEnd"/>
      <w:r>
        <w:t xml:space="preserve"> </w:t>
      </w:r>
      <w:proofErr w:type="spellStart"/>
      <w:r>
        <w:t>Gottlicher</w:t>
      </w:r>
      <w:proofErr w:type="spellEnd"/>
      <w:r>
        <w:t xml:space="preserve"> </w:t>
      </w:r>
      <w:proofErr w:type="spellStart"/>
      <w:r>
        <w:t>verheissunge</w:t>
      </w:r>
      <w:proofErr w:type="spellEnd"/>
      <w:r>
        <w:t xml:space="preserve"> von seiner </w:t>
      </w:r>
      <w:proofErr w:type="spellStart"/>
      <w:r>
        <w:t>menscheit</w:t>
      </w:r>
      <w:proofErr w:type="spellEnd"/>
      <w:r>
        <w:t xml:space="preserve"> </w:t>
      </w:r>
      <w:proofErr w:type="spellStart"/>
      <w:r>
        <w:t>ansihet</w:t>
      </w:r>
      <w:proofErr w:type="spellEnd"/>
      <w:r>
        <w:t xml:space="preserve">: wer den </w:t>
      </w:r>
      <w:proofErr w:type="spellStart"/>
      <w:r>
        <w:t>menschen</w:t>
      </w:r>
      <w:proofErr w:type="spellEnd"/>
      <w:r>
        <w:t xml:space="preserve"> CHRISTUM </w:t>
      </w:r>
      <w:proofErr w:type="spellStart"/>
      <w:r>
        <w:t>gelidden</w:t>
      </w:r>
      <w:proofErr w:type="spellEnd"/>
      <w:r>
        <w:t xml:space="preserve"> unter </w:t>
      </w:r>
      <w:proofErr w:type="spellStart"/>
      <w:r>
        <w:t>Pontio</w:t>
      </w:r>
      <w:proofErr w:type="spellEnd"/>
      <w:r>
        <w:t xml:space="preserve"> </w:t>
      </w:r>
      <w:proofErr w:type="spellStart"/>
      <w:r>
        <w:t>Pilato</w:t>
      </w:r>
      <w:proofErr w:type="spellEnd"/>
      <w:r>
        <w:t xml:space="preserve"> </w:t>
      </w:r>
      <w:proofErr w:type="spellStart"/>
      <w:r>
        <w:t>gecreutziget</w:t>
      </w:r>
      <w:proofErr w:type="spellEnd"/>
      <w:r>
        <w:t xml:space="preserve"> gestorben begraben zur Helle </w:t>
      </w:r>
      <w:proofErr w:type="spellStart"/>
      <w:r>
        <w:t>gefaren</w:t>
      </w:r>
      <w:proofErr w:type="spellEnd"/>
      <w:r>
        <w:t xml:space="preserve"> im </w:t>
      </w:r>
      <w:proofErr w:type="spellStart"/>
      <w:r>
        <w:t>glawben</w:t>
      </w:r>
      <w:proofErr w:type="spellEnd"/>
      <w:r>
        <w:t xml:space="preserve"> und </w:t>
      </w:r>
      <w:proofErr w:type="spellStart"/>
      <w:r>
        <w:t>bekendnis</w:t>
      </w:r>
      <w:proofErr w:type="spellEnd"/>
      <w:r>
        <w:t xml:space="preserve"> </w:t>
      </w:r>
      <w:proofErr w:type="spellStart"/>
      <w:r>
        <w:t>Gottlicher</w:t>
      </w:r>
      <w:proofErr w:type="spellEnd"/>
      <w:r>
        <w:t xml:space="preserve"> </w:t>
      </w:r>
      <w:proofErr w:type="spellStart"/>
      <w:r>
        <w:t>verheissunge</w:t>
      </w:r>
      <w:proofErr w:type="spellEnd"/>
      <w:r>
        <w:t xml:space="preserve"> von seinem leiden </w:t>
      </w:r>
      <w:proofErr w:type="spellStart"/>
      <w:r>
        <w:t>gered</w:t>
      </w:r>
      <w:proofErr w:type="spellEnd"/>
      <w:r>
        <w:t xml:space="preserve"> </w:t>
      </w:r>
      <w:proofErr w:type="spellStart"/>
      <w:r>
        <w:t>ansihet</w:t>
      </w:r>
      <w:proofErr w:type="spellEnd"/>
      <w:r>
        <w:t xml:space="preserve">: wer den CHRIST ist erstanden mit </w:t>
      </w:r>
      <w:proofErr w:type="spellStart"/>
      <w:r>
        <w:t>glawben</w:t>
      </w:r>
      <w:proofErr w:type="spellEnd"/>
      <w:r>
        <w:t xml:space="preserve"> und </w:t>
      </w:r>
      <w:proofErr w:type="spellStart"/>
      <w:r>
        <w:t>bekendnis</w:t>
      </w:r>
      <w:proofErr w:type="spellEnd"/>
      <w:r>
        <w:t xml:space="preserve"> </w:t>
      </w:r>
      <w:proofErr w:type="spellStart"/>
      <w:r>
        <w:t>Gottlicher</w:t>
      </w:r>
      <w:proofErr w:type="spellEnd"/>
      <w:r>
        <w:t xml:space="preserve"> </w:t>
      </w:r>
      <w:proofErr w:type="spellStart"/>
      <w:r>
        <w:t>verheissungen</w:t>
      </w:r>
      <w:proofErr w:type="spellEnd"/>
      <w:r>
        <w:t xml:space="preserve"> von seiner </w:t>
      </w:r>
      <w:proofErr w:type="spellStart"/>
      <w:r>
        <w:t>aufferstehung</w:t>
      </w:r>
      <w:proofErr w:type="spellEnd"/>
      <w:r>
        <w:t xml:space="preserve"> </w:t>
      </w:r>
      <w:proofErr w:type="spellStart"/>
      <w:r>
        <w:t>gered</w:t>
      </w:r>
      <w:proofErr w:type="spellEnd"/>
      <w:r>
        <w:t xml:space="preserve"> ansieht: wer den </w:t>
      </w:r>
      <w:proofErr w:type="spellStart"/>
      <w:r>
        <w:t>auffgefaren</w:t>
      </w:r>
      <w:proofErr w:type="spellEnd"/>
      <w:r>
        <w:t xml:space="preserve"> CHRIST zur Rechten Gottes sitzenden </w:t>
      </w:r>
      <w:proofErr w:type="spellStart"/>
      <w:r>
        <w:t>kunfftig</w:t>
      </w:r>
      <w:proofErr w:type="spellEnd"/>
      <w:r>
        <w:t xml:space="preserve"> zurichten die lebendige und todten im </w:t>
      </w:r>
      <w:proofErr w:type="spellStart"/>
      <w:r>
        <w:t>glawben</w:t>
      </w:r>
      <w:proofErr w:type="spellEnd"/>
      <w:r>
        <w:t xml:space="preserve"> und </w:t>
      </w:r>
      <w:proofErr w:type="spellStart"/>
      <w:r>
        <w:t>bekendnis</w:t>
      </w:r>
      <w:proofErr w:type="spellEnd"/>
      <w:r>
        <w:t xml:space="preserve"> </w:t>
      </w:r>
      <w:proofErr w:type="spellStart"/>
      <w:r>
        <w:t>Gottlicher</w:t>
      </w:r>
      <w:proofErr w:type="spellEnd"/>
      <w:r>
        <w:t xml:space="preserve"> </w:t>
      </w:r>
      <w:proofErr w:type="spellStart"/>
      <w:r>
        <w:t>verheissunge</w:t>
      </w:r>
      <w:proofErr w:type="spellEnd"/>
      <w:r>
        <w:t xml:space="preserve"> </w:t>
      </w:r>
      <w:proofErr w:type="spellStart"/>
      <w:r>
        <w:t>ansihet</w:t>
      </w:r>
      <w:proofErr w:type="spellEnd"/>
      <w:r>
        <w:t xml:space="preserve">: der </w:t>
      </w:r>
      <w:proofErr w:type="spellStart"/>
      <w:r>
        <w:t>sihet</w:t>
      </w:r>
      <w:proofErr w:type="spellEnd"/>
      <w:r>
        <w:t xml:space="preserve"> in der andern und einigen </w:t>
      </w:r>
      <w:proofErr w:type="spellStart"/>
      <w:r>
        <w:t>Persone</w:t>
      </w:r>
      <w:proofErr w:type="spellEnd"/>
      <w:r>
        <w:t xml:space="preserve"> der Dreiheit CHRISTO zur rechten </w:t>
      </w:r>
      <w:proofErr w:type="spellStart"/>
      <w:r>
        <w:t>seiten</w:t>
      </w:r>
      <w:proofErr w:type="spellEnd"/>
      <w:r>
        <w:t xml:space="preserve"> vier </w:t>
      </w:r>
      <w:proofErr w:type="spellStart"/>
      <w:r>
        <w:t>thiere</w:t>
      </w:r>
      <w:proofErr w:type="spellEnd"/>
      <w:r>
        <w:t xml:space="preserve"> eines </w:t>
      </w:r>
      <w:proofErr w:type="spellStart"/>
      <w:r>
        <w:t>menschen</w:t>
      </w:r>
      <w:proofErr w:type="spellEnd"/>
      <w:r>
        <w:t xml:space="preserve"> und </w:t>
      </w:r>
      <w:proofErr w:type="spellStart"/>
      <w:r>
        <w:t>lewen</w:t>
      </w:r>
      <w:proofErr w:type="spellEnd"/>
      <w:r>
        <w:t xml:space="preserve"> </w:t>
      </w:r>
      <w:proofErr w:type="spellStart"/>
      <w:r>
        <w:t>gleichnis</w:t>
      </w:r>
      <w:proofErr w:type="spellEnd"/>
      <w:r>
        <w:t xml:space="preserve"> und zur </w:t>
      </w:r>
      <w:proofErr w:type="spellStart"/>
      <w:r>
        <w:t>lincken</w:t>
      </w:r>
      <w:proofErr w:type="spellEnd"/>
      <w:r>
        <w:t xml:space="preserve"> der vier </w:t>
      </w:r>
      <w:proofErr w:type="spellStart"/>
      <w:r>
        <w:t>thier</w:t>
      </w:r>
      <w:proofErr w:type="spellEnd"/>
      <w:r>
        <w:t xml:space="preserve"> eines ochsen und </w:t>
      </w:r>
      <w:proofErr w:type="spellStart"/>
      <w:r>
        <w:t>adelers</w:t>
      </w:r>
      <w:proofErr w:type="spellEnd"/>
      <w:r>
        <w:t xml:space="preserve"> </w:t>
      </w:r>
      <w:proofErr w:type="spellStart"/>
      <w:r>
        <w:t>gleichnis</w:t>
      </w:r>
      <w:proofErr w:type="spellEnd"/>
      <w:r>
        <w:t xml:space="preserve"> / weil </w:t>
      </w:r>
      <w:proofErr w:type="spellStart"/>
      <w:r>
        <w:t>dise</w:t>
      </w:r>
      <w:proofErr w:type="spellEnd"/>
      <w:r>
        <w:t xml:space="preserve"> vierfaltige predigt noch ein </w:t>
      </w:r>
      <w:proofErr w:type="spellStart"/>
      <w:r>
        <w:t>gleichnis</w:t>
      </w:r>
      <w:proofErr w:type="spellEnd"/>
      <w:r>
        <w:t xml:space="preserve"> und nicht </w:t>
      </w:r>
      <w:proofErr w:type="spellStart"/>
      <w:r>
        <w:t>fur</w:t>
      </w:r>
      <w:proofErr w:type="spellEnd"/>
      <w:r>
        <w:t xml:space="preserve"> der Welt </w:t>
      </w:r>
      <w:proofErr w:type="spellStart"/>
      <w:r>
        <w:t>erfullet</w:t>
      </w:r>
      <w:proofErr w:type="spellEnd"/>
      <w:r>
        <w:t xml:space="preserve"> war. </w:t>
      </w:r>
    </w:p>
    <w:p w14:paraId="5E718892" w14:textId="77777777" w:rsidR="0049086B" w:rsidRDefault="0049086B" w:rsidP="0049086B">
      <w:pPr>
        <w:pStyle w:val="StandardWeb"/>
      </w:pPr>
      <w:r>
        <w:t xml:space="preserve">Der vier </w:t>
      </w:r>
      <w:proofErr w:type="spellStart"/>
      <w:r>
        <w:t>thiere</w:t>
      </w:r>
      <w:proofErr w:type="spellEnd"/>
      <w:r>
        <w:t xml:space="preserve"> </w:t>
      </w:r>
      <w:proofErr w:type="spellStart"/>
      <w:r>
        <w:t>angesicht</w:t>
      </w:r>
      <w:proofErr w:type="spellEnd"/>
      <w:r>
        <w:t xml:space="preserve"> und </w:t>
      </w:r>
      <w:proofErr w:type="spellStart"/>
      <w:r>
        <w:t>fluegel</w:t>
      </w:r>
      <w:proofErr w:type="spellEnd"/>
      <w:r>
        <w:t xml:space="preserve"> oben </w:t>
      </w:r>
      <w:proofErr w:type="spellStart"/>
      <w:r>
        <w:t>zurteilet</w:t>
      </w:r>
      <w:proofErr w:type="spellEnd"/>
      <w:r>
        <w:t xml:space="preserve"> oder ausgebreitet sein / </w:t>
      </w:r>
      <w:proofErr w:type="spellStart"/>
      <w:r>
        <w:t>deuttet</w:t>
      </w:r>
      <w:proofErr w:type="spellEnd"/>
      <w:r>
        <w:t xml:space="preserve"> / </w:t>
      </w:r>
      <w:proofErr w:type="spellStart"/>
      <w:r>
        <w:t>auff</w:t>
      </w:r>
      <w:proofErr w:type="spellEnd"/>
      <w:r>
        <w:t xml:space="preserve"> der </w:t>
      </w:r>
      <w:proofErr w:type="spellStart"/>
      <w:r>
        <w:t>glieder</w:t>
      </w:r>
      <w:proofErr w:type="spellEnd"/>
      <w:r>
        <w:t xml:space="preserve"> Christi </w:t>
      </w:r>
      <w:proofErr w:type="spellStart"/>
      <w:r>
        <w:t>glawben</w:t>
      </w:r>
      <w:proofErr w:type="spellEnd"/>
      <w:r>
        <w:t xml:space="preserve"> und </w:t>
      </w:r>
      <w:proofErr w:type="spellStart"/>
      <w:r>
        <w:t>bekendnis</w:t>
      </w:r>
      <w:proofErr w:type="spellEnd"/>
      <w:r>
        <w:t xml:space="preserve"> oder predigt des </w:t>
      </w:r>
      <w:proofErr w:type="spellStart"/>
      <w:r>
        <w:t>gesetz</w:t>
      </w:r>
      <w:proofErr w:type="spellEnd"/>
      <w:r>
        <w:t xml:space="preserve"> und Evangelii von Bus und </w:t>
      </w:r>
      <w:proofErr w:type="spellStart"/>
      <w:r>
        <w:t>vergebung</w:t>
      </w:r>
      <w:proofErr w:type="spellEnd"/>
      <w:r>
        <w:t xml:space="preserve"> der </w:t>
      </w:r>
      <w:proofErr w:type="spellStart"/>
      <w:r>
        <w:t>suenden</w:t>
      </w:r>
      <w:proofErr w:type="spellEnd"/>
      <w:r>
        <w:t xml:space="preserve"> / in welcher sie das </w:t>
      </w:r>
      <w:proofErr w:type="spellStart"/>
      <w:r>
        <w:t>Wortt</w:t>
      </w:r>
      <w:proofErr w:type="spellEnd"/>
      <w:r>
        <w:t xml:space="preserve"> der </w:t>
      </w:r>
      <w:proofErr w:type="spellStart"/>
      <w:r>
        <w:t>Warheit</w:t>
      </w:r>
      <w:proofErr w:type="spellEnd"/>
      <w:r>
        <w:t xml:space="preserve"> recht teilen und dem alten Sacke das Gesetz und dem gewissen das Evangelion predigen und also von dem das </w:t>
      </w:r>
      <w:proofErr w:type="spellStart"/>
      <w:r>
        <w:t>hunden</w:t>
      </w:r>
      <w:proofErr w:type="spellEnd"/>
      <w:r>
        <w:t xml:space="preserve"> ist zu dem das droben ist </w:t>
      </w:r>
      <w:proofErr w:type="spellStart"/>
      <w:r>
        <w:t>furen</w:t>
      </w:r>
      <w:proofErr w:type="spellEnd"/>
      <w:r>
        <w:t xml:space="preserve"> Col. 3. Suchet was droben ist. Zween </w:t>
      </w:r>
      <w:proofErr w:type="spellStart"/>
      <w:r>
        <w:t>fluegel</w:t>
      </w:r>
      <w:proofErr w:type="spellEnd"/>
      <w:r>
        <w:t xml:space="preserve"> </w:t>
      </w:r>
      <w:proofErr w:type="spellStart"/>
      <w:r>
        <w:t>zusamen</w:t>
      </w:r>
      <w:proofErr w:type="spellEnd"/>
      <w:r>
        <w:t xml:space="preserve"> schlagen / </w:t>
      </w:r>
      <w:proofErr w:type="spellStart"/>
      <w:r>
        <w:t>deuttet</w:t>
      </w:r>
      <w:proofErr w:type="spellEnd"/>
      <w:r>
        <w:t xml:space="preserve"> / solch predigt in der Christenheit </w:t>
      </w:r>
      <w:proofErr w:type="spellStart"/>
      <w:r>
        <w:t>jmer</w:t>
      </w:r>
      <w:proofErr w:type="spellEnd"/>
      <w:r>
        <w:t xml:space="preserve"> dar klingen / </w:t>
      </w:r>
      <w:proofErr w:type="spellStart"/>
      <w:r>
        <w:t>nemlich</w:t>
      </w:r>
      <w:proofErr w:type="spellEnd"/>
      <w:r>
        <w:t xml:space="preserve"> / </w:t>
      </w:r>
      <w:proofErr w:type="spellStart"/>
      <w:r>
        <w:t>umb</w:t>
      </w:r>
      <w:proofErr w:type="spellEnd"/>
      <w:r>
        <w:t xml:space="preserve"> der </w:t>
      </w:r>
      <w:proofErr w:type="spellStart"/>
      <w:r>
        <w:t>Erbsunde</w:t>
      </w:r>
      <w:proofErr w:type="spellEnd"/>
      <w:r>
        <w:t xml:space="preserve"> willen das </w:t>
      </w:r>
      <w:proofErr w:type="spellStart"/>
      <w:r>
        <w:t>gesetze</w:t>
      </w:r>
      <w:proofErr w:type="spellEnd"/>
      <w:r>
        <w:t xml:space="preserve"> treiben </w:t>
      </w:r>
      <w:proofErr w:type="spellStart"/>
      <w:r>
        <w:t>umb</w:t>
      </w:r>
      <w:proofErr w:type="spellEnd"/>
      <w:r>
        <w:t xml:space="preserve"> des </w:t>
      </w:r>
      <w:proofErr w:type="spellStart"/>
      <w:r>
        <w:t>gewissens</w:t>
      </w:r>
      <w:proofErr w:type="spellEnd"/>
      <w:r>
        <w:t xml:space="preserve"> willen das Evangelion predigen / </w:t>
      </w:r>
      <w:proofErr w:type="spellStart"/>
      <w:r>
        <w:t>auff</w:t>
      </w:r>
      <w:proofErr w:type="spellEnd"/>
      <w:r>
        <w:t xml:space="preserve"> das Gottes heiligen eines </w:t>
      </w:r>
      <w:proofErr w:type="spellStart"/>
      <w:r>
        <w:t>sinnes</w:t>
      </w:r>
      <w:proofErr w:type="spellEnd"/>
      <w:r>
        <w:t xml:space="preserve"> mit </w:t>
      </w:r>
      <w:proofErr w:type="spellStart"/>
      <w:r>
        <w:t>leren</w:t>
      </w:r>
      <w:proofErr w:type="spellEnd"/>
      <w:r>
        <w:t xml:space="preserve"> und leben sein / nach der </w:t>
      </w:r>
      <w:proofErr w:type="spellStart"/>
      <w:r>
        <w:t>lere</w:t>
      </w:r>
      <w:proofErr w:type="spellEnd"/>
      <w:r>
        <w:t xml:space="preserve"> CHRISTI und Pauli </w:t>
      </w:r>
      <w:proofErr w:type="spellStart"/>
      <w:r>
        <w:t>Ep</w:t>
      </w:r>
      <w:proofErr w:type="spellEnd"/>
      <w:r>
        <w:t xml:space="preserve">. 3. und 4. Daraus </w:t>
      </w:r>
      <w:proofErr w:type="spellStart"/>
      <w:r>
        <w:t>wolzuverstehen</w:t>
      </w:r>
      <w:proofErr w:type="spellEnd"/>
      <w:r>
        <w:t xml:space="preserve"> / das mit zween </w:t>
      </w:r>
      <w:proofErr w:type="spellStart"/>
      <w:r>
        <w:t>fluegeln</w:t>
      </w:r>
      <w:proofErr w:type="spellEnd"/>
      <w:r>
        <w:t xml:space="preserve"> den leibe bedecken / </w:t>
      </w:r>
      <w:proofErr w:type="spellStart"/>
      <w:r>
        <w:t>deutte</w:t>
      </w:r>
      <w:proofErr w:type="spellEnd"/>
      <w:r>
        <w:t xml:space="preserve"> / so viel als Esa. 6. Die Cherubim </w:t>
      </w:r>
      <w:proofErr w:type="spellStart"/>
      <w:r>
        <w:t>hende</w:t>
      </w:r>
      <w:proofErr w:type="spellEnd"/>
      <w:r>
        <w:t xml:space="preserve"> und </w:t>
      </w:r>
      <w:proofErr w:type="spellStart"/>
      <w:r>
        <w:t>fuesse</w:t>
      </w:r>
      <w:proofErr w:type="spellEnd"/>
      <w:r>
        <w:t xml:space="preserve"> decken / </w:t>
      </w:r>
      <w:proofErr w:type="spellStart"/>
      <w:r>
        <w:t>nemlich</w:t>
      </w:r>
      <w:proofErr w:type="spellEnd"/>
      <w:r>
        <w:t xml:space="preserve"> / </w:t>
      </w:r>
      <w:proofErr w:type="spellStart"/>
      <w:r>
        <w:t>Articulum</w:t>
      </w:r>
      <w:proofErr w:type="spellEnd"/>
      <w:r>
        <w:t xml:space="preserve"> </w:t>
      </w:r>
      <w:proofErr w:type="spellStart"/>
      <w:r>
        <w:t>iustificationis</w:t>
      </w:r>
      <w:proofErr w:type="spellEnd"/>
      <w:r>
        <w:t xml:space="preserve"> in der Christenheit </w:t>
      </w:r>
      <w:proofErr w:type="spellStart"/>
      <w:r>
        <w:t>auffs</w:t>
      </w:r>
      <w:proofErr w:type="spellEnd"/>
      <w:r>
        <w:t xml:space="preserve"> </w:t>
      </w:r>
      <w:proofErr w:type="spellStart"/>
      <w:r>
        <w:t>gewaltigst</w:t>
      </w:r>
      <w:proofErr w:type="spellEnd"/>
      <w:r>
        <w:t xml:space="preserve"> allezeit getrieben werden also das man sich nach dem </w:t>
      </w:r>
      <w:proofErr w:type="spellStart"/>
      <w:r>
        <w:t>gesetz</w:t>
      </w:r>
      <w:proofErr w:type="spellEnd"/>
      <w:r>
        <w:t xml:space="preserve"> mit allem </w:t>
      </w:r>
      <w:proofErr w:type="spellStart"/>
      <w:r>
        <w:t>tichten</w:t>
      </w:r>
      <w:proofErr w:type="spellEnd"/>
      <w:r>
        <w:t xml:space="preserve"> und thun </w:t>
      </w:r>
      <w:proofErr w:type="spellStart"/>
      <w:r>
        <w:t>fur</w:t>
      </w:r>
      <w:proofErr w:type="spellEnd"/>
      <w:r>
        <w:t xml:space="preserve"> Gottes </w:t>
      </w:r>
      <w:proofErr w:type="spellStart"/>
      <w:r>
        <w:t>Richtstuel</w:t>
      </w:r>
      <w:proofErr w:type="spellEnd"/>
      <w:r>
        <w:t xml:space="preserve"> verkrieche und alleine Gottes </w:t>
      </w:r>
      <w:proofErr w:type="spellStart"/>
      <w:r>
        <w:t>Sones</w:t>
      </w:r>
      <w:proofErr w:type="spellEnd"/>
      <w:r>
        <w:t xml:space="preserve"> CHRISTI </w:t>
      </w:r>
      <w:proofErr w:type="spellStart"/>
      <w:r>
        <w:t>vedienst</w:t>
      </w:r>
      <w:proofErr w:type="spellEnd"/>
      <w:r>
        <w:t xml:space="preserve"> und </w:t>
      </w:r>
      <w:proofErr w:type="spellStart"/>
      <w:r>
        <w:t>verheissung</w:t>
      </w:r>
      <w:proofErr w:type="spellEnd"/>
      <w:r>
        <w:t xml:space="preserve"> ansehe mit festem </w:t>
      </w:r>
      <w:proofErr w:type="spellStart"/>
      <w:r>
        <w:t>glawben</w:t>
      </w:r>
      <w:proofErr w:type="spellEnd"/>
      <w:r>
        <w:t xml:space="preserve"> und mit dem </w:t>
      </w:r>
      <w:proofErr w:type="spellStart"/>
      <w:r>
        <w:t>mund</w:t>
      </w:r>
      <w:proofErr w:type="spellEnd"/>
      <w:r>
        <w:t xml:space="preserve"> singe / Es ist doch unser thun </w:t>
      </w:r>
      <w:proofErr w:type="spellStart"/>
      <w:r>
        <w:t>umb</w:t>
      </w:r>
      <w:proofErr w:type="spellEnd"/>
      <w:r>
        <w:t xml:space="preserve"> sonst auch in dem besten leben / bei dir gut nichts denn </w:t>
      </w:r>
      <w:proofErr w:type="spellStart"/>
      <w:r>
        <w:t>gnad</w:t>
      </w:r>
      <w:proofErr w:type="spellEnd"/>
      <w:r>
        <w:t xml:space="preserve"> und </w:t>
      </w:r>
      <w:proofErr w:type="spellStart"/>
      <w:r>
        <w:t>gonst</w:t>
      </w:r>
      <w:proofErr w:type="spellEnd"/>
      <w:r>
        <w:t xml:space="preserve"> die </w:t>
      </w:r>
      <w:proofErr w:type="spellStart"/>
      <w:r>
        <w:t>sunden</w:t>
      </w:r>
      <w:proofErr w:type="spellEnd"/>
      <w:r>
        <w:t xml:space="preserve"> </w:t>
      </w:r>
      <w:proofErr w:type="spellStart"/>
      <w:r>
        <w:t>zuvergeben</w:t>
      </w:r>
      <w:proofErr w:type="spellEnd"/>
      <w:r>
        <w:t xml:space="preserve">. </w:t>
      </w:r>
    </w:p>
    <w:p w14:paraId="449134A3" w14:textId="77777777" w:rsidR="0049086B" w:rsidRDefault="0049086B" w:rsidP="0049086B">
      <w:pPr>
        <w:pStyle w:val="StandardWeb"/>
      </w:pPr>
      <w:r>
        <w:t xml:space="preserve">Die </w:t>
      </w:r>
      <w:proofErr w:type="spellStart"/>
      <w:r>
        <w:t>thiere</w:t>
      </w:r>
      <w:proofErr w:type="spellEnd"/>
      <w:r>
        <w:t xml:space="preserve"> stracks </w:t>
      </w:r>
      <w:proofErr w:type="spellStart"/>
      <w:r>
        <w:t>fur</w:t>
      </w:r>
      <w:proofErr w:type="spellEnd"/>
      <w:r>
        <w:t xml:space="preserve"> sich gehen wo sie hingehen / </w:t>
      </w:r>
      <w:proofErr w:type="spellStart"/>
      <w:r>
        <w:t>deuttet</w:t>
      </w:r>
      <w:proofErr w:type="spellEnd"/>
      <w:r>
        <w:t xml:space="preserve"> / das CHRISTI </w:t>
      </w:r>
      <w:proofErr w:type="spellStart"/>
      <w:r>
        <w:t>predigampt</w:t>
      </w:r>
      <w:proofErr w:type="spellEnd"/>
      <w:r>
        <w:t xml:space="preserve"> </w:t>
      </w:r>
      <w:proofErr w:type="spellStart"/>
      <w:r>
        <w:t>unverhindert</w:t>
      </w:r>
      <w:proofErr w:type="spellEnd"/>
      <w:r>
        <w:t xml:space="preserve"> gehet und </w:t>
      </w:r>
      <w:proofErr w:type="spellStart"/>
      <w:r>
        <w:t>kompt</w:t>
      </w:r>
      <w:proofErr w:type="spellEnd"/>
      <w:r>
        <w:t xml:space="preserve"> dahin es </w:t>
      </w:r>
      <w:proofErr w:type="spellStart"/>
      <w:r>
        <w:t>wil</w:t>
      </w:r>
      <w:proofErr w:type="spellEnd"/>
      <w:r>
        <w:t xml:space="preserve"> / als </w:t>
      </w:r>
      <w:proofErr w:type="spellStart"/>
      <w:r>
        <w:t>Psal</w:t>
      </w:r>
      <w:proofErr w:type="spellEnd"/>
      <w:r>
        <w:t xml:space="preserve">. 19. klinget / Er </w:t>
      </w:r>
      <w:proofErr w:type="spellStart"/>
      <w:r>
        <w:t>frewet</w:t>
      </w:r>
      <w:proofErr w:type="spellEnd"/>
      <w:r>
        <w:t xml:space="preserve"> sich wie ein </w:t>
      </w:r>
      <w:proofErr w:type="spellStart"/>
      <w:r>
        <w:t>helt</w:t>
      </w:r>
      <w:proofErr w:type="spellEnd"/>
      <w:r>
        <w:t xml:space="preserve"> zu </w:t>
      </w:r>
      <w:proofErr w:type="spellStart"/>
      <w:r>
        <w:t>lauffen</w:t>
      </w:r>
      <w:proofErr w:type="spellEnd"/>
      <w:r>
        <w:t xml:space="preserve"> den weg: das man auch in der Apostel </w:t>
      </w:r>
      <w:proofErr w:type="spellStart"/>
      <w:r>
        <w:t>geschichten</w:t>
      </w:r>
      <w:proofErr w:type="spellEnd"/>
      <w:r>
        <w:t xml:space="preserve"> </w:t>
      </w:r>
      <w:proofErr w:type="spellStart"/>
      <w:r>
        <w:t>wolsiehet</w:t>
      </w:r>
      <w:proofErr w:type="spellEnd"/>
      <w:r>
        <w:t xml:space="preserve">. Sie aber gehen wo hin der Wind stehet / </w:t>
      </w:r>
      <w:proofErr w:type="spellStart"/>
      <w:r>
        <w:t>deuttet</w:t>
      </w:r>
      <w:proofErr w:type="spellEnd"/>
      <w:r>
        <w:t xml:space="preserve"> / </w:t>
      </w:r>
      <w:proofErr w:type="spellStart"/>
      <w:r>
        <w:t>auff</w:t>
      </w:r>
      <w:proofErr w:type="spellEnd"/>
      <w:r>
        <w:t xml:space="preserve"> den heiligen Geist des </w:t>
      </w:r>
      <w:proofErr w:type="spellStart"/>
      <w:r>
        <w:t>durchbrechers</w:t>
      </w:r>
      <w:proofErr w:type="spellEnd"/>
      <w:r>
        <w:t xml:space="preserve"> CHRISTI welcher die furchtsamen on den </w:t>
      </w:r>
      <w:proofErr w:type="spellStart"/>
      <w:r>
        <w:t>troester</w:t>
      </w:r>
      <w:proofErr w:type="spellEnd"/>
      <w:r>
        <w:t xml:space="preserve"> / </w:t>
      </w:r>
      <w:proofErr w:type="spellStart"/>
      <w:r>
        <w:t>muttig</w:t>
      </w:r>
      <w:proofErr w:type="spellEnd"/>
      <w:r>
        <w:t xml:space="preserve"> und </w:t>
      </w:r>
      <w:proofErr w:type="spellStart"/>
      <w:r>
        <w:t>mechtig</w:t>
      </w:r>
      <w:proofErr w:type="spellEnd"/>
      <w:r>
        <w:t xml:space="preserve"> macht Gottes </w:t>
      </w:r>
      <w:proofErr w:type="spellStart"/>
      <w:r>
        <w:t>namen</w:t>
      </w:r>
      <w:proofErr w:type="spellEnd"/>
      <w:r>
        <w:t xml:space="preserve"> unter die wilden </w:t>
      </w:r>
      <w:proofErr w:type="spellStart"/>
      <w:r>
        <w:t>thiere</w:t>
      </w:r>
      <w:proofErr w:type="spellEnd"/>
      <w:r>
        <w:t xml:space="preserve"> im </w:t>
      </w:r>
      <w:proofErr w:type="spellStart"/>
      <w:r>
        <w:t>walde</w:t>
      </w:r>
      <w:proofErr w:type="spellEnd"/>
      <w:r>
        <w:t xml:space="preserve"> zutragen / also / das kein </w:t>
      </w:r>
      <w:proofErr w:type="spellStart"/>
      <w:r>
        <w:t>prediger</w:t>
      </w:r>
      <w:proofErr w:type="spellEnd"/>
      <w:r>
        <w:t xml:space="preserve"> der Welt </w:t>
      </w:r>
      <w:proofErr w:type="spellStart"/>
      <w:r>
        <w:t>pueffe</w:t>
      </w:r>
      <w:proofErr w:type="spellEnd"/>
      <w:r>
        <w:t xml:space="preserve"> leiden und widerstand ertragen </w:t>
      </w:r>
      <w:proofErr w:type="spellStart"/>
      <w:r>
        <w:t>kundte</w:t>
      </w:r>
      <w:proofErr w:type="spellEnd"/>
      <w:r>
        <w:t xml:space="preserve"> viel weniger recht </w:t>
      </w:r>
      <w:proofErr w:type="spellStart"/>
      <w:r>
        <w:t>leren</w:t>
      </w:r>
      <w:proofErr w:type="spellEnd"/>
      <w:r>
        <w:t xml:space="preserve"> on den heiligen Geist wie Paulus auch zeuget / wie sollen sie predigen wo sie nicht </w:t>
      </w:r>
      <w:proofErr w:type="spellStart"/>
      <w:r>
        <w:t>gesand</w:t>
      </w:r>
      <w:proofErr w:type="spellEnd"/>
      <w:r>
        <w:t xml:space="preserve"> / das ist mit dem geist beseliget sind der die Welt straffet </w:t>
      </w:r>
      <w:proofErr w:type="spellStart"/>
      <w:r>
        <w:t>umb</w:t>
      </w:r>
      <w:proofErr w:type="spellEnd"/>
      <w:r>
        <w:t xml:space="preserve"> die </w:t>
      </w:r>
      <w:proofErr w:type="spellStart"/>
      <w:r>
        <w:t>sunde</w:t>
      </w:r>
      <w:proofErr w:type="spellEnd"/>
      <w:r>
        <w:t xml:space="preserve"> die </w:t>
      </w:r>
      <w:proofErr w:type="spellStart"/>
      <w:r>
        <w:t>gerechtickeit</w:t>
      </w:r>
      <w:proofErr w:type="spellEnd"/>
      <w:r>
        <w:t xml:space="preserve"> das </w:t>
      </w:r>
      <w:proofErr w:type="spellStart"/>
      <w:r>
        <w:t>gerichte</w:t>
      </w:r>
      <w:proofErr w:type="spellEnd"/>
      <w:r>
        <w:t xml:space="preserve">: Die </w:t>
      </w:r>
      <w:proofErr w:type="spellStart"/>
      <w:r>
        <w:t>thiere</w:t>
      </w:r>
      <w:proofErr w:type="spellEnd"/>
      <w:r>
        <w:t xml:space="preserve"> sich nicht </w:t>
      </w:r>
      <w:proofErr w:type="spellStart"/>
      <w:r>
        <w:t>rumb</w:t>
      </w:r>
      <w:proofErr w:type="spellEnd"/>
      <w:r>
        <w:t xml:space="preserve"> </w:t>
      </w:r>
      <w:proofErr w:type="spellStart"/>
      <w:r>
        <w:t>lencken</w:t>
      </w:r>
      <w:proofErr w:type="spellEnd"/>
      <w:r>
        <w:t xml:space="preserve"> </w:t>
      </w:r>
      <w:proofErr w:type="spellStart"/>
      <w:r>
        <w:t>durffen</w:t>
      </w:r>
      <w:proofErr w:type="spellEnd"/>
      <w:r>
        <w:t xml:space="preserve"> wenn sie gehen / </w:t>
      </w:r>
      <w:proofErr w:type="spellStart"/>
      <w:r>
        <w:t>deuttet</w:t>
      </w:r>
      <w:proofErr w:type="spellEnd"/>
      <w:r>
        <w:t xml:space="preserve"> / das die </w:t>
      </w:r>
      <w:proofErr w:type="spellStart"/>
      <w:r>
        <w:t>prediger</w:t>
      </w:r>
      <w:proofErr w:type="spellEnd"/>
      <w:r>
        <w:t xml:space="preserve"> CHRISTI nur </w:t>
      </w:r>
      <w:proofErr w:type="spellStart"/>
      <w:r>
        <w:t>darauff</w:t>
      </w:r>
      <w:proofErr w:type="spellEnd"/>
      <w:r>
        <w:t xml:space="preserve"> sehen das sie recht </w:t>
      </w:r>
      <w:proofErr w:type="spellStart"/>
      <w:r>
        <w:t>trewlich</w:t>
      </w:r>
      <w:proofErr w:type="spellEnd"/>
      <w:r>
        <w:t xml:space="preserve"> </w:t>
      </w:r>
      <w:proofErr w:type="spellStart"/>
      <w:r>
        <w:t>fleissig</w:t>
      </w:r>
      <w:proofErr w:type="spellEnd"/>
      <w:r>
        <w:t xml:space="preserve"> predigen und Gott </w:t>
      </w:r>
      <w:proofErr w:type="spellStart"/>
      <w:r>
        <w:t>fur</w:t>
      </w:r>
      <w:proofErr w:type="spellEnd"/>
      <w:r>
        <w:t xml:space="preserve"> das </w:t>
      </w:r>
      <w:proofErr w:type="spellStart"/>
      <w:r>
        <w:t>zunemen</w:t>
      </w:r>
      <w:proofErr w:type="spellEnd"/>
      <w:r>
        <w:t xml:space="preserve"> sorgen lassen / welcher nicht </w:t>
      </w:r>
      <w:proofErr w:type="spellStart"/>
      <w:r>
        <w:t>leuget</w:t>
      </w:r>
      <w:proofErr w:type="spellEnd"/>
      <w:r>
        <w:t xml:space="preserve"> da er spricht Esa. 55. Mein </w:t>
      </w:r>
      <w:proofErr w:type="spellStart"/>
      <w:r>
        <w:t>wortt</w:t>
      </w:r>
      <w:proofErr w:type="spellEnd"/>
      <w:r>
        <w:t xml:space="preserve"> </w:t>
      </w:r>
      <w:proofErr w:type="spellStart"/>
      <w:r>
        <w:t>kompt</w:t>
      </w:r>
      <w:proofErr w:type="spellEnd"/>
      <w:r>
        <w:t xml:space="preserve"> nicht </w:t>
      </w:r>
      <w:proofErr w:type="spellStart"/>
      <w:r>
        <w:t>lere</w:t>
      </w:r>
      <w:proofErr w:type="spellEnd"/>
      <w:r>
        <w:t xml:space="preserve"> wider zu mir. </w:t>
      </w:r>
    </w:p>
    <w:p w14:paraId="119D24C3" w14:textId="77777777" w:rsidR="0049086B" w:rsidRDefault="0049086B" w:rsidP="0049086B">
      <w:pPr>
        <w:pStyle w:val="StandardWeb"/>
      </w:pPr>
      <w:r>
        <w:t xml:space="preserve">SINTEMAL aber Esa. 6. Durch den </w:t>
      </w:r>
      <w:proofErr w:type="spellStart"/>
      <w:r>
        <w:t>gluenden</w:t>
      </w:r>
      <w:proofErr w:type="spellEnd"/>
      <w:r>
        <w:t xml:space="preserve"> </w:t>
      </w:r>
      <w:proofErr w:type="spellStart"/>
      <w:r>
        <w:t>Kolen</w:t>
      </w:r>
      <w:proofErr w:type="spellEnd"/>
      <w:r>
        <w:t xml:space="preserve"> damit Seraphim des Propheten </w:t>
      </w:r>
      <w:proofErr w:type="spellStart"/>
      <w:r>
        <w:t>lippen</w:t>
      </w:r>
      <w:proofErr w:type="spellEnd"/>
      <w:r>
        <w:t xml:space="preserve"> reiniget und er dadurch von </w:t>
      </w:r>
      <w:proofErr w:type="spellStart"/>
      <w:r>
        <w:t>sunden</w:t>
      </w:r>
      <w:proofErr w:type="spellEnd"/>
      <w:r>
        <w:t xml:space="preserve"> </w:t>
      </w:r>
      <w:proofErr w:type="spellStart"/>
      <w:r>
        <w:t>gereiniget</w:t>
      </w:r>
      <w:proofErr w:type="spellEnd"/>
      <w:r>
        <w:t xml:space="preserve"> und geheiliget ward zu predigen / das </w:t>
      </w:r>
      <w:proofErr w:type="spellStart"/>
      <w:r>
        <w:t>schuldopffer</w:t>
      </w:r>
      <w:proofErr w:type="spellEnd"/>
      <w:r>
        <w:t xml:space="preserve"> </w:t>
      </w:r>
      <w:proofErr w:type="spellStart"/>
      <w:r>
        <w:t>fur</w:t>
      </w:r>
      <w:proofErr w:type="spellEnd"/>
      <w:r>
        <w:t xml:space="preserve"> der Welt </w:t>
      </w:r>
      <w:proofErr w:type="spellStart"/>
      <w:r>
        <w:t>suende</w:t>
      </w:r>
      <w:proofErr w:type="spellEnd"/>
      <w:r>
        <w:t xml:space="preserve"> </w:t>
      </w:r>
      <w:proofErr w:type="spellStart"/>
      <w:r>
        <w:t>gescheen</w:t>
      </w:r>
      <w:proofErr w:type="spellEnd"/>
      <w:r>
        <w:t xml:space="preserve"> oder die predigt vom leiden CHRISTI bedeutet / durch welchen die </w:t>
      </w:r>
      <w:proofErr w:type="spellStart"/>
      <w:r>
        <w:t>glewbigen</w:t>
      </w:r>
      <w:proofErr w:type="spellEnd"/>
      <w:r>
        <w:t xml:space="preserve"> kriegen den Heiligen Geist / wie die Juden Nu. 21. von den </w:t>
      </w:r>
      <w:proofErr w:type="spellStart"/>
      <w:r>
        <w:t>fewer</w:t>
      </w:r>
      <w:proofErr w:type="spellEnd"/>
      <w:r>
        <w:t xml:space="preserve"> schlagen gebissen durch die predigt von der eherne schlangen den gesundmachenden geist </w:t>
      </w:r>
      <w:proofErr w:type="spellStart"/>
      <w:r>
        <w:t>kriegeten</w:t>
      </w:r>
      <w:proofErr w:type="spellEnd"/>
      <w:r>
        <w:t xml:space="preserve"> / Und Lu. 24. Cleophas und seines gesellen </w:t>
      </w:r>
      <w:proofErr w:type="spellStart"/>
      <w:r>
        <w:t>hertzen</w:t>
      </w:r>
      <w:proofErr w:type="spellEnd"/>
      <w:r>
        <w:t xml:space="preserve"> </w:t>
      </w:r>
      <w:proofErr w:type="spellStart"/>
      <w:r>
        <w:t>entbrandten</w:t>
      </w:r>
      <w:proofErr w:type="spellEnd"/>
      <w:r>
        <w:t xml:space="preserve"> da CHRISTUS </w:t>
      </w:r>
      <w:proofErr w:type="spellStart"/>
      <w:r>
        <w:t>jnen</w:t>
      </w:r>
      <w:proofErr w:type="spellEnd"/>
      <w:r>
        <w:t xml:space="preserve"> von seiner </w:t>
      </w:r>
      <w:proofErr w:type="spellStart"/>
      <w:r>
        <w:t>herlickeit</w:t>
      </w:r>
      <w:proofErr w:type="spellEnd"/>
      <w:r>
        <w:t xml:space="preserve"> durch leiden erworben predigt: so </w:t>
      </w:r>
      <w:proofErr w:type="spellStart"/>
      <w:r>
        <w:t>mus</w:t>
      </w:r>
      <w:proofErr w:type="spellEnd"/>
      <w:r>
        <w:t xml:space="preserve"> die </w:t>
      </w:r>
      <w:proofErr w:type="spellStart"/>
      <w:r>
        <w:t>thiere</w:t>
      </w:r>
      <w:proofErr w:type="spellEnd"/>
      <w:r>
        <w:t xml:space="preserve"> wie </w:t>
      </w:r>
      <w:proofErr w:type="spellStart"/>
      <w:r>
        <w:t>fewrige</w:t>
      </w:r>
      <w:proofErr w:type="spellEnd"/>
      <w:r>
        <w:t xml:space="preserve"> </w:t>
      </w:r>
      <w:proofErr w:type="spellStart"/>
      <w:r>
        <w:t>Kolen</w:t>
      </w:r>
      <w:proofErr w:type="spellEnd"/>
      <w:r>
        <w:t xml:space="preserve"> die da brennen anzusehen sein / </w:t>
      </w:r>
      <w:proofErr w:type="spellStart"/>
      <w:r>
        <w:t>deutten</w:t>
      </w:r>
      <w:proofErr w:type="spellEnd"/>
      <w:r>
        <w:t xml:space="preserve"> / das die gliedere CHRISTI so das Evangelion vom </w:t>
      </w:r>
      <w:proofErr w:type="spellStart"/>
      <w:r>
        <w:t>gecreutzigten</w:t>
      </w:r>
      <w:proofErr w:type="spellEnd"/>
      <w:r>
        <w:t xml:space="preserve"> </w:t>
      </w:r>
      <w:proofErr w:type="spellStart"/>
      <w:r>
        <w:t>dafur</w:t>
      </w:r>
      <w:proofErr w:type="spellEnd"/>
      <w:r>
        <w:t xml:space="preserve"> zu halten sein / Das Gott durch </w:t>
      </w:r>
      <w:proofErr w:type="spellStart"/>
      <w:r>
        <w:t>ir</w:t>
      </w:r>
      <w:proofErr w:type="spellEnd"/>
      <w:r>
        <w:t xml:space="preserve"> </w:t>
      </w:r>
      <w:proofErr w:type="spellStart"/>
      <w:r>
        <w:t>wort</w:t>
      </w:r>
      <w:proofErr w:type="spellEnd"/>
      <w:r>
        <w:t xml:space="preserve"> vom </w:t>
      </w:r>
      <w:proofErr w:type="spellStart"/>
      <w:r>
        <w:t>creutz</w:t>
      </w:r>
      <w:proofErr w:type="spellEnd"/>
      <w:r>
        <w:t xml:space="preserve"> seinen Geist gebe welcher das </w:t>
      </w:r>
      <w:proofErr w:type="spellStart"/>
      <w:r>
        <w:t>hertz</w:t>
      </w:r>
      <w:proofErr w:type="spellEnd"/>
      <w:r>
        <w:t xml:space="preserve"> </w:t>
      </w:r>
      <w:proofErr w:type="spellStart"/>
      <w:r>
        <w:t>anzundet</w:t>
      </w:r>
      <w:proofErr w:type="spellEnd"/>
      <w:r>
        <w:t xml:space="preserve"> </w:t>
      </w:r>
      <w:proofErr w:type="spellStart"/>
      <w:r>
        <w:t>zuglewben</w:t>
      </w:r>
      <w:proofErr w:type="spellEnd"/>
      <w:r>
        <w:t xml:space="preserve"> lieben hoffen </w:t>
      </w:r>
      <w:proofErr w:type="spellStart"/>
      <w:r>
        <w:t>anruffen</w:t>
      </w:r>
      <w:proofErr w:type="spellEnd"/>
      <w:r>
        <w:t xml:space="preserve"> / Item mit CHRISTI der Welt </w:t>
      </w:r>
      <w:proofErr w:type="spellStart"/>
      <w:r>
        <w:t>Liecht</w:t>
      </w:r>
      <w:proofErr w:type="spellEnd"/>
      <w:r>
        <w:t xml:space="preserve"> Evangelio wie eine </w:t>
      </w:r>
      <w:proofErr w:type="spellStart"/>
      <w:r>
        <w:t>fackel</w:t>
      </w:r>
      <w:proofErr w:type="spellEnd"/>
      <w:r>
        <w:t xml:space="preserve"> </w:t>
      </w:r>
      <w:proofErr w:type="spellStart"/>
      <w:r>
        <w:t>allethalben</w:t>
      </w:r>
      <w:proofErr w:type="spellEnd"/>
      <w:r>
        <w:t xml:space="preserve"> scheinen als des </w:t>
      </w:r>
      <w:proofErr w:type="spellStart"/>
      <w:r>
        <w:t>Himels</w:t>
      </w:r>
      <w:proofErr w:type="spellEnd"/>
      <w:r>
        <w:t xml:space="preserve"> </w:t>
      </w:r>
      <w:proofErr w:type="spellStart"/>
      <w:r>
        <w:t>glantz</w:t>
      </w:r>
      <w:proofErr w:type="spellEnd"/>
      <w:r>
        <w:t xml:space="preserve"> in der </w:t>
      </w:r>
      <w:proofErr w:type="spellStart"/>
      <w:r>
        <w:t>glewbigen</w:t>
      </w:r>
      <w:proofErr w:type="spellEnd"/>
      <w:r>
        <w:t xml:space="preserve"> </w:t>
      </w:r>
      <w:proofErr w:type="spellStart"/>
      <w:r>
        <w:t>hertzen</w:t>
      </w:r>
      <w:proofErr w:type="spellEnd"/>
      <w:r>
        <w:t xml:space="preserve"> / daher auch 2. </w:t>
      </w:r>
      <w:proofErr w:type="spellStart"/>
      <w:r>
        <w:t>Cor</w:t>
      </w:r>
      <w:proofErr w:type="spellEnd"/>
      <w:r>
        <w:t xml:space="preserve">. 3. Des Evangelii </w:t>
      </w:r>
      <w:proofErr w:type="spellStart"/>
      <w:r>
        <w:t>klarheit</w:t>
      </w:r>
      <w:proofErr w:type="spellEnd"/>
      <w:r>
        <w:t xml:space="preserve"> </w:t>
      </w:r>
      <w:proofErr w:type="spellStart"/>
      <w:r>
        <w:t>fur</w:t>
      </w:r>
      <w:proofErr w:type="spellEnd"/>
      <w:r>
        <w:t xml:space="preserve"> des </w:t>
      </w:r>
      <w:proofErr w:type="spellStart"/>
      <w:r>
        <w:t>gesetzes</w:t>
      </w:r>
      <w:proofErr w:type="spellEnd"/>
      <w:r>
        <w:t xml:space="preserve"> </w:t>
      </w:r>
      <w:proofErr w:type="spellStart"/>
      <w:r>
        <w:t>klarheit</w:t>
      </w:r>
      <w:proofErr w:type="spellEnd"/>
      <w:r>
        <w:t xml:space="preserve"> gelobet wird und das Evangelion ein </w:t>
      </w:r>
      <w:proofErr w:type="spellStart"/>
      <w:r>
        <w:t>Ampt</w:t>
      </w:r>
      <w:proofErr w:type="spellEnd"/>
      <w:r>
        <w:t xml:space="preserve"> des Geistes wird </w:t>
      </w:r>
      <w:proofErr w:type="spellStart"/>
      <w:r>
        <w:t>genennet</w:t>
      </w:r>
      <w:proofErr w:type="spellEnd"/>
      <w:r>
        <w:t xml:space="preserve"> das den Geist gibt. Daraus </w:t>
      </w:r>
      <w:proofErr w:type="spellStart"/>
      <w:r>
        <w:t>wolzuvestehen</w:t>
      </w:r>
      <w:proofErr w:type="spellEnd"/>
      <w:r>
        <w:t xml:space="preserve"> / das die </w:t>
      </w:r>
      <w:proofErr w:type="spellStart"/>
      <w:r>
        <w:t>thiere</w:t>
      </w:r>
      <w:proofErr w:type="spellEnd"/>
      <w:r>
        <w:t xml:space="preserve"> wie fackeln anzusehen die zwischen den </w:t>
      </w:r>
      <w:proofErr w:type="spellStart"/>
      <w:r>
        <w:t>thieren</w:t>
      </w:r>
      <w:proofErr w:type="spellEnd"/>
      <w:r>
        <w:t xml:space="preserve"> gehen / </w:t>
      </w:r>
      <w:proofErr w:type="spellStart"/>
      <w:r>
        <w:t>deutte</w:t>
      </w:r>
      <w:proofErr w:type="spellEnd"/>
      <w:r>
        <w:t xml:space="preserve"> / die geheiligten CHRISTI mit dem </w:t>
      </w:r>
      <w:proofErr w:type="spellStart"/>
      <w:r>
        <w:t>wortt</w:t>
      </w:r>
      <w:proofErr w:type="spellEnd"/>
      <w:r>
        <w:t xml:space="preserve"> der Welt </w:t>
      </w:r>
      <w:proofErr w:type="spellStart"/>
      <w:r>
        <w:t>Liecht</w:t>
      </w:r>
      <w:proofErr w:type="spellEnd"/>
      <w:r>
        <w:t xml:space="preserve"> und </w:t>
      </w:r>
      <w:proofErr w:type="spellStart"/>
      <w:r>
        <w:t>wercken</w:t>
      </w:r>
      <w:proofErr w:type="spellEnd"/>
      <w:r>
        <w:t xml:space="preserve"> der liebe scheinen. Das </w:t>
      </w:r>
      <w:proofErr w:type="spellStart"/>
      <w:r>
        <w:t>fewr</w:t>
      </w:r>
      <w:proofErr w:type="spellEnd"/>
      <w:r>
        <w:t xml:space="preserve"> aber einen </w:t>
      </w:r>
      <w:proofErr w:type="spellStart"/>
      <w:r>
        <w:t>glantz</w:t>
      </w:r>
      <w:proofErr w:type="spellEnd"/>
      <w:r>
        <w:t xml:space="preserve"> von sich geben und aus dem </w:t>
      </w:r>
      <w:proofErr w:type="spellStart"/>
      <w:r>
        <w:t>fewer</w:t>
      </w:r>
      <w:proofErr w:type="spellEnd"/>
      <w:r>
        <w:t xml:space="preserve"> einen blitz gehen Und die </w:t>
      </w:r>
      <w:proofErr w:type="spellStart"/>
      <w:r>
        <w:t>thiere</w:t>
      </w:r>
      <w:proofErr w:type="spellEnd"/>
      <w:r>
        <w:t xml:space="preserve"> hin und her </w:t>
      </w:r>
      <w:proofErr w:type="spellStart"/>
      <w:r>
        <w:t>lauffen</w:t>
      </w:r>
      <w:proofErr w:type="spellEnd"/>
      <w:r>
        <w:t xml:space="preserve"> wie blitzen / </w:t>
      </w:r>
      <w:proofErr w:type="spellStart"/>
      <w:r>
        <w:t>deuttet</w:t>
      </w:r>
      <w:proofErr w:type="spellEnd"/>
      <w:r>
        <w:t xml:space="preserve"> / den Heiligen Geist CHRISTI die </w:t>
      </w:r>
      <w:proofErr w:type="spellStart"/>
      <w:r>
        <w:t>Anseher</w:t>
      </w:r>
      <w:proofErr w:type="spellEnd"/>
      <w:r>
        <w:t xml:space="preserve"> der vier </w:t>
      </w:r>
      <w:proofErr w:type="spellStart"/>
      <w:r>
        <w:t>thiere</w:t>
      </w:r>
      <w:proofErr w:type="spellEnd"/>
      <w:r>
        <w:t xml:space="preserve"> die </w:t>
      </w:r>
      <w:proofErr w:type="spellStart"/>
      <w:r>
        <w:t>Christglewbigen</w:t>
      </w:r>
      <w:proofErr w:type="spellEnd"/>
      <w:r>
        <w:t xml:space="preserve"> bekennet des Evangelii so erleuchten das sie </w:t>
      </w:r>
      <w:proofErr w:type="spellStart"/>
      <w:r>
        <w:t>glentzen</w:t>
      </w:r>
      <w:proofErr w:type="spellEnd"/>
      <w:r>
        <w:t xml:space="preserve"> wie die </w:t>
      </w:r>
      <w:proofErr w:type="spellStart"/>
      <w:r>
        <w:t>Juengere</w:t>
      </w:r>
      <w:proofErr w:type="spellEnd"/>
      <w:r>
        <w:t xml:space="preserve"> am </w:t>
      </w:r>
      <w:proofErr w:type="spellStart"/>
      <w:r>
        <w:t>Pfingstage</w:t>
      </w:r>
      <w:proofErr w:type="spellEnd"/>
      <w:r>
        <w:t xml:space="preserve"> mit </w:t>
      </w:r>
      <w:proofErr w:type="spellStart"/>
      <w:r>
        <w:t>fewrigen</w:t>
      </w:r>
      <w:proofErr w:type="spellEnd"/>
      <w:r>
        <w:t xml:space="preserve"> </w:t>
      </w:r>
      <w:proofErr w:type="spellStart"/>
      <w:r>
        <w:t>zungen</w:t>
      </w:r>
      <w:proofErr w:type="spellEnd"/>
      <w:r>
        <w:t xml:space="preserve"> gesehen werden / und mit der </w:t>
      </w:r>
      <w:proofErr w:type="spellStart"/>
      <w:r>
        <w:t>besprengung</w:t>
      </w:r>
      <w:proofErr w:type="spellEnd"/>
      <w:r>
        <w:t xml:space="preserve"> des </w:t>
      </w:r>
      <w:proofErr w:type="spellStart"/>
      <w:r>
        <w:t>bluts</w:t>
      </w:r>
      <w:proofErr w:type="spellEnd"/>
      <w:r>
        <w:t xml:space="preserve"> CHRISTI / wie die </w:t>
      </w:r>
      <w:proofErr w:type="spellStart"/>
      <w:r>
        <w:t>bliyen</w:t>
      </w:r>
      <w:proofErr w:type="spellEnd"/>
      <w:r>
        <w:t xml:space="preserve"> das </w:t>
      </w:r>
      <w:proofErr w:type="spellStart"/>
      <w:r>
        <w:t>gesichte</w:t>
      </w:r>
      <w:proofErr w:type="spellEnd"/>
      <w:r>
        <w:t xml:space="preserve"> schrecken / die Seelen und Geister bewegen zu </w:t>
      </w:r>
      <w:proofErr w:type="spellStart"/>
      <w:r>
        <w:t>bussen</w:t>
      </w:r>
      <w:proofErr w:type="spellEnd"/>
      <w:r>
        <w:t xml:space="preserve"> und an CHRISTUM </w:t>
      </w:r>
      <w:proofErr w:type="spellStart"/>
      <w:r>
        <w:t>zuglewben</w:t>
      </w:r>
      <w:proofErr w:type="spellEnd"/>
      <w:r>
        <w:t xml:space="preserve">. Und was </w:t>
      </w:r>
      <w:proofErr w:type="spellStart"/>
      <w:r>
        <w:t>deuttets</w:t>
      </w:r>
      <w:proofErr w:type="spellEnd"/>
      <w:r>
        <w:t xml:space="preserve"> anders / die </w:t>
      </w:r>
      <w:proofErr w:type="spellStart"/>
      <w:r>
        <w:t>thiere</w:t>
      </w:r>
      <w:proofErr w:type="spellEnd"/>
      <w:r>
        <w:t xml:space="preserve"> wie blitzen hin und her </w:t>
      </w:r>
      <w:proofErr w:type="spellStart"/>
      <w:r>
        <w:t>lauffen</w:t>
      </w:r>
      <w:proofErr w:type="spellEnd"/>
      <w:r>
        <w:t xml:space="preserve"> / denn Gottes Apostel und </w:t>
      </w:r>
      <w:proofErr w:type="spellStart"/>
      <w:r>
        <w:t>prediger</w:t>
      </w:r>
      <w:proofErr w:type="spellEnd"/>
      <w:r>
        <w:t xml:space="preserve"> mit CHRISTI Geist </w:t>
      </w:r>
      <w:proofErr w:type="spellStart"/>
      <w:r>
        <w:t>erfuellet</w:t>
      </w:r>
      <w:proofErr w:type="spellEnd"/>
      <w:r>
        <w:t xml:space="preserve"> / wie der blitz von einem </w:t>
      </w:r>
      <w:proofErr w:type="spellStart"/>
      <w:r>
        <w:t>ort</w:t>
      </w:r>
      <w:proofErr w:type="spellEnd"/>
      <w:r>
        <w:t xml:space="preserve"> des </w:t>
      </w:r>
      <w:proofErr w:type="spellStart"/>
      <w:r>
        <w:t>Himels</w:t>
      </w:r>
      <w:proofErr w:type="spellEnd"/>
      <w:r>
        <w:t xml:space="preserve"> bis ans </w:t>
      </w:r>
      <w:proofErr w:type="spellStart"/>
      <w:r>
        <w:t>ander</w:t>
      </w:r>
      <w:proofErr w:type="spellEnd"/>
      <w:r>
        <w:t xml:space="preserve"> leuchtet / in aller Welt leuchten und mit dem Evangelio bewegen alle </w:t>
      </w:r>
      <w:proofErr w:type="spellStart"/>
      <w:r>
        <w:t>glewbigen</w:t>
      </w:r>
      <w:proofErr w:type="spellEnd"/>
      <w:r>
        <w:t xml:space="preserve"> aus </w:t>
      </w:r>
      <w:proofErr w:type="spellStart"/>
      <w:r>
        <w:t>diser</w:t>
      </w:r>
      <w:proofErr w:type="spellEnd"/>
      <w:r>
        <w:t xml:space="preserve"> finstern Welt ins ewige </w:t>
      </w:r>
      <w:proofErr w:type="spellStart"/>
      <w:r>
        <w:t>Liecht</w:t>
      </w:r>
      <w:proofErr w:type="spellEnd"/>
      <w:r>
        <w:t xml:space="preserve"> des </w:t>
      </w:r>
      <w:proofErr w:type="spellStart"/>
      <w:r>
        <w:t>Himelreichs</w:t>
      </w:r>
      <w:proofErr w:type="spellEnd"/>
      <w:r>
        <w:t xml:space="preserve"> zu trachten und durch den </w:t>
      </w:r>
      <w:proofErr w:type="spellStart"/>
      <w:r>
        <w:t>glawben</w:t>
      </w:r>
      <w:proofErr w:type="spellEnd"/>
      <w:r>
        <w:t xml:space="preserve"> an die Sonne der </w:t>
      </w:r>
      <w:proofErr w:type="spellStart"/>
      <w:r>
        <w:t>gerechtickeit</w:t>
      </w:r>
      <w:proofErr w:type="spellEnd"/>
      <w:r>
        <w:t xml:space="preserve"> JESUM CHRISTUM </w:t>
      </w:r>
      <w:proofErr w:type="spellStart"/>
      <w:r>
        <w:t>zukomen</w:t>
      </w:r>
      <w:proofErr w:type="spellEnd"/>
      <w:r>
        <w:t xml:space="preserve">: </w:t>
      </w:r>
      <w:proofErr w:type="spellStart"/>
      <w:r>
        <w:t>dis</w:t>
      </w:r>
      <w:proofErr w:type="spellEnd"/>
      <w:r>
        <w:t xml:space="preserve"> hin und her </w:t>
      </w:r>
      <w:proofErr w:type="spellStart"/>
      <w:r>
        <w:t>lauffen</w:t>
      </w:r>
      <w:proofErr w:type="spellEnd"/>
      <w:r>
        <w:t xml:space="preserve"> beschreibet der Apostel </w:t>
      </w:r>
      <w:proofErr w:type="spellStart"/>
      <w:r>
        <w:t>geschichte</w:t>
      </w:r>
      <w:proofErr w:type="spellEnd"/>
      <w:r>
        <w:t xml:space="preserve">. </w:t>
      </w:r>
    </w:p>
    <w:p w14:paraId="5498149F" w14:textId="77777777" w:rsidR="0049086B" w:rsidRDefault="0049086B" w:rsidP="0049086B">
      <w:pPr>
        <w:pStyle w:val="StandardWeb"/>
      </w:pPr>
      <w:r>
        <w:rPr>
          <w:rStyle w:val="Hervorhebung"/>
          <w:rFonts w:eastAsiaTheme="majorEastAsia"/>
        </w:rPr>
        <w:t xml:space="preserve">Als ich die </w:t>
      </w:r>
      <w:proofErr w:type="spellStart"/>
      <w:r>
        <w:rPr>
          <w:rStyle w:val="Hervorhebung"/>
          <w:rFonts w:eastAsiaTheme="majorEastAsia"/>
        </w:rPr>
        <w:t>thiere</w:t>
      </w:r>
      <w:proofErr w:type="spellEnd"/>
      <w:r>
        <w:rPr>
          <w:rStyle w:val="Hervorhebung"/>
          <w:rFonts w:eastAsiaTheme="majorEastAsia"/>
        </w:rPr>
        <w:t xml:space="preserve"> so </w:t>
      </w:r>
      <w:proofErr w:type="spellStart"/>
      <w:r>
        <w:rPr>
          <w:rStyle w:val="Hervorhebung"/>
          <w:rFonts w:eastAsiaTheme="majorEastAsia"/>
        </w:rPr>
        <w:t>sahe</w:t>
      </w:r>
      <w:proofErr w:type="spellEnd"/>
      <w:r>
        <w:rPr>
          <w:rStyle w:val="Hervorhebung"/>
          <w:rFonts w:eastAsiaTheme="majorEastAsia"/>
        </w:rPr>
        <w:t xml:space="preserve"> / </w:t>
      </w:r>
      <w:proofErr w:type="spellStart"/>
      <w:r>
        <w:rPr>
          <w:rStyle w:val="Hervorhebung"/>
          <w:rFonts w:eastAsiaTheme="majorEastAsia"/>
        </w:rPr>
        <w:t>sihe</w:t>
      </w:r>
      <w:proofErr w:type="spellEnd"/>
      <w:r>
        <w:rPr>
          <w:rStyle w:val="Hervorhebung"/>
          <w:rFonts w:eastAsiaTheme="majorEastAsia"/>
        </w:rPr>
        <w:t xml:space="preserve"> da </w:t>
      </w:r>
      <w:proofErr w:type="spellStart"/>
      <w:r>
        <w:rPr>
          <w:rStyle w:val="Hervorhebung"/>
          <w:rFonts w:eastAsiaTheme="majorEastAsia"/>
        </w:rPr>
        <w:t>stund</w:t>
      </w:r>
      <w:proofErr w:type="spellEnd"/>
      <w:r>
        <w:rPr>
          <w:rStyle w:val="Hervorhebung"/>
          <w:rFonts w:eastAsiaTheme="majorEastAsia"/>
        </w:rPr>
        <w:t xml:space="preserve"> ein Rad </w:t>
      </w:r>
      <w:proofErr w:type="spellStart"/>
      <w:r>
        <w:rPr>
          <w:rStyle w:val="Hervorhebung"/>
          <w:rFonts w:eastAsiaTheme="majorEastAsia"/>
        </w:rPr>
        <w:t>auff</w:t>
      </w:r>
      <w:proofErr w:type="spellEnd"/>
      <w:r>
        <w:rPr>
          <w:rStyle w:val="Hervorhebung"/>
          <w:rFonts w:eastAsiaTheme="majorEastAsia"/>
        </w:rPr>
        <w:t xml:space="preserve"> der Erden bei den vier </w:t>
      </w:r>
      <w:proofErr w:type="spellStart"/>
      <w:r>
        <w:rPr>
          <w:rStyle w:val="Hervorhebung"/>
          <w:rFonts w:eastAsiaTheme="majorEastAsia"/>
        </w:rPr>
        <w:t>thieren</w:t>
      </w:r>
      <w:proofErr w:type="spellEnd"/>
      <w:r>
        <w:rPr>
          <w:rStyle w:val="Hervorhebung"/>
          <w:rFonts w:eastAsiaTheme="majorEastAsia"/>
        </w:rPr>
        <w:t xml:space="preserve"> und war anzusehen wie die Reder: und </w:t>
      </w:r>
      <w:proofErr w:type="spellStart"/>
      <w:r>
        <w:rPr>
          <w:rStyle w:val="Hervorhebung"/>
          <w:rFonts w:eastAsiaTheme="majorEastAsia"/>
        </w:rPr>
        <w:t>dieselbigen</w:t>
      </w:r>
      <w:proofErr w:type="spellEnd"/>
      <w:r>
        <w:rPr>
          <w:rStyle w:val="Hervorhebung"/>
          <w:rFonts w:eastAsiaTheme="majorEastAsia"/>
        </w:rPr>
        <w:t xml:space="preserve"> Reder waren wie ein </w:t>
      </w:r>
      <w:proofErr w:type="spellStart"/>
      <w:r>
        <w:rPr>
          <w:rStyle w:val="Hervorhebung"/>
          <w:rFonts w:eastAsiaTheme="majorEastAsia"/>
        </w:rPr>
        <w:t>Turckis</w:t>
      </w:r>
      <w:proofErr w:type="spellEnd"/>
      <w:r>
        <w:rPr>
          <w:rStyle w:val="Hervorhebung"/>
          <w:rFonts w:eastAsiaTheme="majorEastAsia"/>
        </w:rPr>
        <w:t xml:space="preserve"> / und waren alle vier eines wie das </w:t>
      </w:r>
      <w:proofErr w:type="spellStart"/>
      <w:r>
        <w:rPr>
          <w:rStyle w:val="Hervorhebung"/>
          <w:rFonts w:eastAsiaTheme="majorEastAsia"/>
        </w:rPr>
        <w:t>ander</w:t>
      </w:r>
      <w:proofErr w:type="spellEnd"/>
      <w:r>
        <w:rPr>
          <w:rStyle w:val="Hervorhebung"/>
          <w:rFonts w:eastAsiaTheme="majorEastAsia"/>
        </w:rPr>
        <w:t xml:space="preserve"> / und sie waren anzusehen als </w:t>
      </w:r>
      <w:proofErr w:type="spellStart"/>
      <w:r>
        <w:rPr>
          <w:rStyle w:val="Hervorhebung"/>
          <w:rFonts w:eastAsiaTheme="majorEastAsia"/>
        </w:rPr>
        <w:t>were</w:t>
      </w:r>
      <w:proofErr w:type="spellEnd"/>
      <w:r>
        <w:rPr>
          <w:rStyle w:val="Hervorhebung"/>
          <w:rFonts w:eastAsiaTheme="majorEastAsia"/>
        </w:rPr>
        <w:t xml:space="preserve"> ein Rad im andern. Wenn sie gehen </w:t>
      </w:r>
      <w:proofErr w:type="spellStart"/>
      <w:r>
        <w:rPr>
          <w:rStyle w:val="Hervorhebung"/>
          <w:rFonts w:eastAsiaTheme="majorEastAsia"/>
        </w:rPr>
        <w:t>solten</w:t>
      </w:r>
      <w:proofErr w:type="spellEnd"/>
      <w:r>
        <w:rPr>
          <w:rStyle w:val="Hervorhebung"/>
          <w:rFonts w:eastAsiaTheme="majorEastAsia"/>
        </w:rPr>
        <w:t xml:space="preserve"> </w:t>
      </w:r>
      <w:proofErr w:type="spellStart"/>
      <w:r>
        <w:rPr>
          <w:rStyle w:val="Hervorhebung"/>
          <w:rFonts w:eastAsiaTheme="majorEastAsia"/>
        </w:rPr>
        <w:t>kundten</w:t>
      </w:r>
      <w:proofErr w:type="spellEnd"/>
      <w:r>
        <w:rPr>
          <w:rStyle w:val="Hervorhebung"/>
          <w:rFonts w:eastAsiaTheme="majorEastAsia"/>
        </w:rPr>
        <w:t xml:space="preserve"> sie in alle vier </w:t>
      </w:r>
      <w:proofErr w:type="spellStart"/>
      <w:r>
        <w:rPr>
          <w:rStyle w:val="Hervorhebung"/>
          <w:rFonts w:eastAsiaTheme="majorEastAsia"/>
        </w:rPr>
        <w:t>ortte</w:t>
      </w:r>
      <w:proofErr w:type="spellEnd"/>
      <w:r>
        <w:rPr>
          <w:rStyle w:val="Hervorhebung"/>
          <w:rFonts w:eastAsiaTheme="majorEastAsia"/>
        </w:rPr>
        <w:t xml:space="preserve"> gehen / und </w:t>
      </w:r>
      <w:proofErr w:type="spellStart"/>
      <w:r>
        <w:rPr>
          <w:rStyle w:val="Hervorhebung"/>
          <w:rFonts w:eastAsiaTheme="majorEastAsia"/>
        </w:rPr>
        <w:t>durfften</w:t>
      </w:r>
      <w:proofErr w:type="spellEnd"/>
      <w:r>
        <w:rPr>
          <w:rStyle w:val="Hervorhebung"/>
          <w:rFonts w:eastAsiaTheme="majorEastAsia"/>
        </w:rPr>
        <w:t xml:space="preserve"> sich nicht </w:t>
      </w:r>
      <w:proofErr w:type="spellStart"/>
      <w:r>
        <w:rPr>
          <w:rStyle w:val="Hervorhebung"/>
          <w:rFonts w:eastAsiaTheme="majorEastAsia"/>
        </w:rPr>
        <w:t>rumb</w:t>
      </w:r>
      <w:proofErr w:type="spellEnd"/>
      <w:r>
        <w:rPr>
          <w:rStyle w:val="Hervorhebung"/>
          <w:rFonts w:eastAsiaTheme="majorEastAsia"/>
        </w:rPr>
        <w:t xml:space="preserve"> </w:t>
      </w:r>
      <w:proofErr w:type="spellStart"/>
      <w:r>
        <w:rPr>
          <w:rStyle w:val="Hervorhebung"/>
          <w:rFonts w:eastAsiaTheme="majorEastAsia"/>
        </w:rPr>
        <w:t>lencken</w:t>
      </w:r>
      <w:proofErr w:type="spellEnd"/>
      <w:r>
        <w:rPr>
          <w:rStyle w:val="Hervorhebung"/>
          <w:rFonts w:eastAsiaTheme="majorEastAsia"/>
        </w:rPr>
        <w:t xml:space="preserve"> wenn sie </w:t>
      </w:r>
      <w:proofErr w:type="spellStart"/>
      <w:r>
        <w:rPr>
          <w:rStyle w:val="Hervorhebung"/>
          <w:rFonts w:eastAsiaTheme="majorEastAsia"/>
        </w:rPr>
        <w:t>giengen</w:t>
      </w:r>
      <w:proofErr w:type="spellEnd"/>
      <w:r>
        <w:rPr>
          <w:rStyle w:val="Hervorhebung"/>
          <w:rFonts w:eastAsiaTheme="majorEastAsia"/>
        </w:rPr>
        <w:t xml:space="preserve">. </w:t>
      </w:r>
      <w:proofErr w:type="spellStart"/>
      <w:r>
        <w:rPr>
          <w:rStyle w:val="Hervorhebung"/>
          <w:rFonts w:eastAsiaTheme="majorEastAsia"/>
        </w:rPr>
        <w:t>Jre</w:t>
      </w:r>
      <w:proofErr w:type="spellEnd"/>
      <w:r>
        <w:rPr>
          <w:rStyle w:val="Hervorhebung"/>
          <w:rFonts w:eastAsiaTheme="majorEastAsia"/>
        </w:rPr>
        <w:t xml:space="preserve"> felgen und hohe waren schrecklich. Und </w:t>
      </w:r>
      <w:proofErr w:type="spellStart"/>
      <w:r>
        <w:rPr>
          <w:rStyle w:val="Hervorhebung"/>
          <w:rFonts w:eastAsiaTheme="majorEastAsia"/>
        </w:rPr>
        <w:t>ire</w:t>
      </w:r>
      <w:proofErr w:type="spellEnd"/>
      <w:r>
        <w:rPr>
          <w:rStyle w:val="Hervorhebung"/>
          <w:rFonts w:eastAsiaTheme="majorEastAsia"/>
        </w:rPr>
        <w:t xml:space="preserve"> felgen waren voller </w:t>
      </w:r>
      <w:proofErr w:type="spellStart"/>
      <w:r>
        <w:rPr>
          <w:rStyle w:val="Hervorhebung"/>
          <w:rFonts w:eastAsiaTheme="majorEastAsia"/>
        </w:rPr>
        <w:t>augen</w:t>
      </w:r>
      <w:proofErr w:type="spellEnd"/>
      <w:r>
        <w:rPr>
          <w:rStyle w:val="Hervorhebung"/>
          <w:rFonts w:eastAsiaTheme="majorEastAsia"/>
        </w:rPr>
        <w:t xml:space="preserve"> </w:t>
      </w:r>
      <w:proofErr w:type="spellStart"/>
      <w:r>
        <w:rPr>
          <w:rStyle w:val="Hervorhebung"/>
          <w:rFonts w:eastAsiaTheme="majorEastAsia"/>
        </w:rPr>
        <w:t>umb</w:t>
      </w:r>
      <w:proofErr w:type="spellEnd"/>
      <w:r>
        <w:rPr>
          <w:rStyle w:val="Hervorhebung"/>
          <w:rFonts w:eastAsiaTheme="majorEastAsia"/>
        </w:rPr>
        <w:t xml:space="preserve"> und </w:t>
      </w:r>
      <w:proofErr w:type="spellStart"/>
      <w:r>
        <w:rPr>
          <w:rStyle w:val="Hervorhebung"/>
          <w:rFonts w:eastAsiaTheme="majorEastAsia"/>
        </w:rPr>
        <w:t>umb</w:t>
      </w:r>
      <w:proofErr w:type="spellEnd"/>
      <w:r>
        <w:rPr>
          <w:rStyle w:val="Hervorhebung"/>
          <w:rFonts w:eastAsiaTheme="majorEastAsia"/>
        </w:rPr>
        <w:t xml:space="preserve"> an alle vier </w:t>
      </w:r>
      <w:proofErr w:type="spellStart"/>
      <w:r>
        <w:rPr>
          <w:rStyle w:val="Hervorhebung"/>
          <w:rFonts w:eastAsiaTheme="majorEastAsia"/>
        </w:rPr>
        <w:t>redern</w:t>
      </w:r>
      <w:proofErr w:type="spellEnd"/>
      <w:r>
        <w:rPr>
          <w:rStyle w:val="Hervorhebung"/>
          <w:rFonts w:eastAsiaTheme="majorEastAsia"/>
        </w:rPr>
        <w:t xml:space="preserve"> / und wenn die </w:t>
      </w:r>
      <w:proofErr w:type="spellStart"/>
      <w:r>
        <w:rPr>
          <w:rStyle w:val="Hervorhebung"/>
          <w:rFonts w:eastAsiaTheme="majorEastAsia"/>
        </w:rPr>
        <w:t>thiere</w:t>
      </w:r>
      <w:proofErr w:type="spellEnd"/>
      <w:r>
        <w:rPr>
          <w:rStyle w:val="Hervorhebung"/>
          <w:rFonts w:eastAsiaTheme="majorEastAsia"/>
        </w:rPr>
        <w:t xml:space="preserve"> </w:t>
      </w:r>
      <w:proofErr w:type="spellStart"/>
      <w:r>
        <w:rPr>
          <w:rStyle w:val="Hervorhebung"/>
          <w:rFonts w:eastAsiaTheme="majorEastAsia"/>
        </w:rPr>
        <w:t>giengen</w:t>
      </w:r>
      <w:proofErr w:type="spellEnd"/>
      <w:r>
        <w:rPr>
          <w:rStyle w:val="Hervorhebung"/>
          <w:rFonts w:eastAsiaTheme="majorEastAsia"/>
        </w:rPr>
        <w:t xml:space="preserve"> so </w:t>
      </w:r>
      <w:proofErr w:type="spellStart"/>
      <w:r>
        <w:rPr>
          <w:rStyle w:val="Hervorhebung"/>
          <w:rFonts w:eastAsiaTheme="majorEastAsia"/>
        </w:rPr>
        <w:t>giengen</w:t>
      </w:r>
      <w:proofErr w:type="spellEnd"/>
      <w:r>
        <w:rPr>
          <w:rStyle w:val="Hervorhebung"/>
          <w:rFonts w:eastAsiaTheme="majorEastAsia"/>
        </w:rPr>
        <w:t xml:space="preserve"> die </w:t>
      </w:r>
      <w:proofErr w:type="spellStart"/>
      <w:r>
        <w:rPr>
          <w:rStyle w:val="Hervorhebung"/>
          <w:rFonts w:eastAsiaTheme="majorEastAsia"/>
        </w:rPr>
        <w:t>reder</w:t>
      </w:r>
      <w:proofErr w:type="spellEnd"/>
      <w:r>
        <w:rPr>
          <w:rStyle w:val="Hervorhebung"/>
          <w:rFonts w:eastAsiaTheme="majorEastAsia"/>
        </w:rPr>
        <w:t xml:space="preserve"> auch neben </w:t>
      </w:r>
      <w:proofErr w:type="spellStart"/>
      <w:r>
        <w:rPr>
          <w:rStyle w:val="Hervorhebung"/>
          <w:rFonts w:eastAsiaTheme="majorEastAsia"/>
        </w:rPr>
        <w:t>jnen</w:t>
      </w:r>
      <w:proofErr w:type="spellEnd"/>
      <w:r>
        <w:rPr>
          <w:rStyle w:val="Hervorhebung"/>
          <w:rFonts w:eastAsiaTheme="majorEastAsia"/>
        </w:rPr>
        <w:t xml:space="preserve">. Und wenn die </w:t>
      </w:r>
      <w:proofErr w:type="spellStart"/>
      <w:r>
        <w:rPr>
          <w:rStyle w:val="Hervorhebung"/>
          <w:rFonts w:eastAsiaTheme="majorEastAsia"/>
        </w:rPr>
        <w:t>thiere</w:t>
      </w:r>
      <w:proofErr w:type="spellEnd"/>
      <w:r>
        <w:rPr>
          <w:rStyle w:val="Hervorhebung"/>
          <w:rFonts w:eastAsiaTheme="majorEastAsia"/>
        </w:rPr>
        <w:t xml:space="preserve"> sich von der Erden empor huben so huben sich die Reder auch empor Wo der Wind hin </w:t>
      </w:r>
      <w:proofErr w:type="spellStart"/>
      <w:r>
        <w:rPr>
          <w:rStyle w:val="Hervorhebung"/>
          <w:rFonts w:eastAsiaTheme="majorEastAsia"/>
        </w:rPr>
        <w:t>gieng</w:t>
      </w:r>
      <w:proofErr w:type="spellEnd"/>
      <w:r>
        <w:rPr>
          <w:rStyle w:val="Hervorhebung"/>
          <w:rFonts w:eastAsiaTheme="majorEastAsia"/>
        </w:rPr>
        <w:t xml:space="preserve"> da </w:t>
      </w:r>
      <w:proofErr w:type="spellStart"/>
      <w:r>
        <w:rPr>
          <w:rStyle w:val="Hervorhebung"/>
          <w:rFonts w:eastAsiaTheme="majorEastAsia"/>
        </w:rPr>
        <w:t>giengen</w:t>
      </w:r>
      <w:proofErr w:type="spellEnd"/>
      <w:r>
        <w:rPr>
          <w:rStyle w:val="Hervorhebung"/>
          <w:rFonts w:eastAsiaTheme="majorEastAsia"/>
        </w:rPr>
        <w:t xml:space="preserve"> sie auch hin und die Reder huben sich neben </w:t>
      </w:r>
      <w:proofErr w:type="spellStart"/>
      <w:r>
        <w:rPr>
          <w:rStyle w:val="Hervorhebung"/>
          <w:rFonts w:eastAsiaTheme="majorEastAsia"/>
        </w:rPr>
        <w:t>jnen</w:t>
      </w:r>
      <w:proofErr w:type="spellEnd"/>
      <w:r>
        <w:rPr>
          <w:rStyle w:val="Hervorhebung"/>
          <w:rFonts w:eastAsiaTheme="majorEastAsia"/>
        </w:rPr>
        <w:t xml:space="preserve"> empor: denn es war ein lebendiger wind in den </w:t>
      </w:r>
      <w:proofErr w:type="spellStart"/>
      <w:r>
        <w:rPr>
          <w:rStyle w:val="Hervorhebung"/>
          <w:rFonts w:eastAsiaTheme="majorEastAsia"/>
        </w:rPr>
        <w:t>Redern</w:t>
      </w:r>
      <w:proofErr w:type="spellEnd"/>
      <w:r>
        <w:rPr>
          <w:rStyle w:val="Hervorhebung"/>
          <w:rFonts w:eastAsiaTheme="majorEastAsia"/>
        </w:rPr>
        <w:t xml:space="preserve">. Wenn sie </w:t>
      </w:r>
      <w:proofErr w:type="spellStart"/>
      <w:r>
        <w:rPr>
          <w:rStyle w:val="Hervorhebung"/>
          <w:rFonts w:eastAsiaTheme="majorEastAsia"/>
        </w:rPr>
        <w:t>giengen</w:t>
      </w:r>
      <w:proofErr w:type="spellEnd"/>
      <w:r>
        <w:rPr>
          <w:rStyle w:val="Hervorhebung"/>
          <w:rFonts w:eastAsiaTheme="majorEastAsia"/>
        </w:rPr>
        <w:t xml:space="preserve"> so </w:t>
      </w:r>
      <w:proofErr w:type="spellStart"/>
      <w:r>
        <w:rPr>
          <w:rStyle w:val="Hervorhebung"/>
          <w:rFonts w:eastAsiaTheme="majorEastAsia"/>
        </w:rPr>
        <w:t>giengen</w:t>
      </w:r>
      <w:proofErr w:type="spellEnd"/>
      <w:r>
        <w:rPr>
          <w:rStyle w:val="Hervorhebung"/>
          <w:rFonts w:eastAsiaTheme="majorEastAsia"/>
        </w:rPr>
        <w:t xml:space="preserve"> </w:t>
      </w:r>
      <w:proofErr w:type="spellStart"/>
      <w:r>
        <w:rPr>
          <w:rStyle w:val="Hervorhebung"/>
          <w:rFonts w:eastAsiaTheme="majorEastAsia"/>
        </w:rPr>
        <w:t>dise</w:t>
      </w:r>
      <w:proofErr w:type="spellEnd"/>
      <w:r>
        <w:rPr>
          <w:rStyle w:val="Hervorhebung"/>
          <w:rFonts w:eastAsiaTheme="majorEastAsia"/>
        </w:rPr>
        <w:t xml:space="preserve"> auch / wenn sie stunden </w:t>
      </w:r>
      <w:proofErr w:type="spellStart"/>
      <w:r>
        <w:rPr>
          <w:rStyle w:val="Hervorhebung"/>
          <w:rFonts w:eastAsiaTheme="majorEastAsia"/>
        </w:rPr>
        <w:t>dise</w:t>
      </w:r>
      <w:proofErr w:type="spellEnd"/>
      <w:r>
        <w:rPr>
          <w:rStyle w:val="Hervorhebung"/>
          <w:rFonts w:eastAsiaTheme="majorEastAsia"/>
        </w:rPr>
        <w:t xml:space="preserve"> auch. Und wenn sie sich empor huben von der Erden so huben sich auch die Reder neben </w:t>
      </w:r>
      <w:proofErr w:type="spellStart"/>
      <w:r>
        <w:rPr>
          <w:rStyle w:val="Hervorhebung"/>
          <w:rFonts w:eastAsiaTheme="majorEastAsia"/>
        </w:rPr>
        <w:t>jnen</w:t>
      </w:r>
      <w:proofErr w:type="spellEnd"/>
      <w:r>
        <w:rPr>
          <w:rStyle w:val="Hervorhebung"/>
          <w:rFonts w:eastAsiaTheme="majorEastAsia"/>
        </w:rPr>
        <w:t xml:space="preserve"> empor / denn es war ein lebendiger Wind in den </w:t>
      </w:r>
      <w:proofErr w:type="spellStart"/>
      <w:r>
        <w:rPr>
          <w:rStyle w:val="Hervorhebung"/>
          <w:rFonts w:eastAsiaTheme="majorEastAsia"/>
        </w:rPr>
        <w:t>Redern</w:t>
      </w:r>
      <w:proofErr w:type="spellEnd"/>
      <w:r>
        <w:rPr>
          <w:rStyle w:val="Hervorhebung"/>
          <w:rFonts w:eastAsiaTheme="majorEastAsia"/>
        </w:rPr>
        <w:t>.</w:t>
      </w:r>
      <w:r>
        <w:t xml:space="preserve"> </w:t>
      </w:r>
    </w:p>
    <w:p w14:paraId="695BF20C" w14:textId="77777777" w:rsidR="0049086B" w:rsidRDefault="0049086B" w:rsidP="0049086B">
      <w:pPr>
        <w:pStyle w:val="StandardWeb"/>
      </w:pPr>
      <w:r>
        <w:t xml:space="preserve">In </w:t>
      </w:r>
      <w:proofErr w:type="spellStart"/>
      <w:r>
        <w:t>disem</w:t>
      </w:r>
      <w:proofErr w:type="spellEnd"/>
      <w:r>
        <w:t xml:space="preserve"> </w:t>
      </w:r>
      <w:proofErr w:type="spellStart"/>
      <w:r>
        <w:t>Vierden</w:t>
      </w:r>
      <w:proofErr w:type="spellEnd"/>
      <w:r>
        <w:t xml:space="preserve"> teil last uns </w:t>
      </w:r>
      <w:proofErr w:type="spellStart"/>
      <w:r>
        <w:t>horen</w:t>
      </w:r>
      <w:proofErr w:type="spellEnd"/>
      <w:r>
        <w:t xml:space="preserve">. </w:t>
      </w:r>
    </w:p>
    <w:p w14:paraId="0761B1D8" w14:textId="77777777" w:rsidR="0049086B" w:rsidRDefault="0049086B" w:rsidP="0049086B">
      <w:pPr>
        <w:pStyle w:val="berschrift3"/>
      </w:pPr>
      <w:r>
        <w:t xml:space="preserve">Vom Rad das </w:t>
      </w:r>
      <w:proofErr w:type="spellStart"/>
      <w:r>
        <w:t>auff</w:t>
      </w:r>
      <w:proofErr w:type="spellEnd"/>
      <w:r>
        <w:t xml:space="preserve"> Erden stehet bei den vier </w:t>
      </w:r>
      <w:proofErr w:type="spellStart"/>
      <w:r>
        <w:t>thieren</w:t>
      </w:r>
      <w:proofErr w:type="spellEnd"/>
      <w:r>
        <w:t xml:space="preserve"> anzusehen wie vier Reder: von der vier Reder </w:t>
      </w:r>
      <w:proofErr w:type="spellStart"/>
      <w:r>
        <w:t>gestalt</w:t>
      </w:r>
      <w:proofErr w:type="spellEnd"/>
      <w:r>
        <w:t xml:space="preserve"> </w:t>
      </w:r>
      <w:proofErr w:type="spellStart"/>
      <w:r>
        <w:t>gange</w:t>
      </w:r>
      <w:proofErr w:type="spellEnd"/>
      <w:r>
        <w:t xml:space="preserve"> felgen </w:t>
      </w:r>
      <w:proofErr w:type="spellStart"/>
      <w:r>
        <w:t>hoehe</w:t>
      </w:r>
      <w:proofErr w:type="spellEnd"/>
      <w:r>
        <w:t xml:space="preserve"> </w:t>
      </w:r>
      <w:proofErr w:type="spellStart"/>
      <w:r>
        <w:t>augen</w:t>
      </w:r>
      <w:proofErr w:type="spellEnd"/>
      <w:r>
        <w:t xml:space="preserve">: vom </w:t>
      </w:r>
      <w:proofErr w:type="spellStart"/>
      <w:r>
        <w:t>gange</w:t>
      </w:r>
      <w:proofErr w:type="spellEnd"/>
      <w:r>
        <w:t xml:space="preserve"> und </w:t>
      </w:r>
      <w:proofErr w:type="spellStart"/>
      <w:r>
        <w:t>erhebung</w:t>
      </w:r>
      <w:proofErr w:type="spellEnd"/>
      <w:r>
        <w:t xml:space="preserve"> der Reder mit den </w:t>
      </w:r>
      <w:proofErr w:type="spellStart"/>
      <w:r>
        <w:t>thieren</w:t>
      </w:r>
      <w:proofErr w:type="spellEnd"/>
      <w:r>
        <w:t xml:space="preserve">: vom lebendigen Wind in den </w:t>
      </w:r>
      <w:proofErr w:type="spellStart"/>
      <w:r>
        <w:t>Redern</w:t>
      </w:r>
      <w:proofErr w:type="spellEnd"/>
      <w:r>
        <w:t>.</w:t>
      </w:r>
    </w:p>
    <w:p w14:paraId="49F06C22" w14:textId="77777777" w:rsidR="0049086B" w:rsidRDefault="0049086B" w:rsidP="0049086B">
      <w:pPr>
        <w:pStyle w:val="StandardWeb"/>
      </w:pPr>
      <w:r>
        <w:t xml:space="preserve">Durch das Rad </w:t>
      </w:r>
      <w:proofErr w:type="spellStart"/>
      <w:r>
        <w:t>auff</w:t>
      </w:r>
      <w:proofErr w:type="spellEnd"/>
      <w:r>
        <w:t xml:space="preserve"> Erden bei den vier </w:t>
      </w:r>
      <w:proofErr w:type="spellStart"/>
      <w:r>
        <w:t>thieren</w:t>
      </w:r>
      <w:proofErr w:type="spellEnd"/>
      <w:r>
        <w:t xml:space="preserve"> anzusehen wie vier Reder / verstehe ich ebenso viele als durch die vier Wagen die zwischen den zween eherne bergen </w:t>
      </w:r>
      <w:proofErr w:type="spellStart"/>
      <w:r>
        <w:t>erfur</w:t>
      </w:r>
      <w:proofErr w:type="spellEnd"/>
      <w:r>
        <w:t xml:space="preserve"> gehen im sechsten Capitel Sacharia / </w:t>
      </w:r>
      <w:proofErr w:type="spellStart"/>
      <w:r>
        <w:t>nemlich</w:t>
      </w:r>
      <w:proofErr w:type="spellEnd"/>
      <w:r>
        <w:t xml:space="preserve"> das Apostolisch und Evangelisch </w:t>
      </w:r>
      <w:proofErr w:type="spellStart"/>
      <w:r>
        <w:t>Predigampt</w:t>
      </w:r>
      <w:proofErr w:type="spellEnd"/>
      <w:r>
        <w:t xml:space="preserve"> das aller Welt / Bus und </w:t>
      </w:r>
      <w:proofErr w:type="spellStart"/>
      <w:r>
        <w:t>vergebung</w:t>
      </w:r>
      <w:proofErr w:type="spellEnd"/>
      <w:r>
        <w:t xml:space="preserve"> der </w:t>
      </w:r>
      <w:proofErr w:type="spellStart"/>
      <w:r>
        <w:t>Suenden</w:t>
      </w:r>
      <w:proofErr w:type="spellEnd"/>
      <w:r>
        <w:t xml:space="preserve"> in CHRISTI </w:t>
      </w:r>
      <w:proofErr w:type="spellStart"/>
      <w:r>
        <w:t>namen</w:t>
      </w:r>
      <w:proofErr w:type="spellEnd"/>
      <w:r>
        <w:t xml:space="preserve"> </w:t>
      </w:r>
      <w:proofErr w:type="spellStart"/>
      <w:r>
        <w:t>verkundiget</w:t>
      </w:r>
      <w:proofErr w:type="spellEnd"/>
      <w:r>
        <w:t xml:space="preserve">: daher so </w:t>
      </w:r>
      <w:proofErr w:type="spellStart"/>
      <w:r>
        <w:t>genennet</w:t>
      </w:r>
      <w:proofErr w:type="spellEnd"/>
      <w:r>
        <w:t xml:space="preserve"> / das die predigt vom Rad bei den vier </w:t>
      </w:r>
      <w:proofErr w:type="spellStart"/>
      <w:r>
        <w:t>thieren</w:t>
      </w:r>
      <w:proofErr w:type="spellEnd"/>
      <w:r>
        <w:t xml:space="preserve"> anzusehen wie vier Reder / eben der </w:t>
      </w:r>
      <w:proofErr w:type="spellStart"/>
      <w:r>
        <w:t>art</w:t>
      </w:r>
      <w:proofErr w:type="spellEnd"/>
      <w:r>
        <w:t xml:space="preserve"> und des </w:t>
      </w:r>
      <w:proofErr w:type="spellStart"/>
      <w:r>
        <w:t>sinnes</w:t>
      </w:r>
      <w:proofErr w:type="spellEnd"/>
      <w:r>
        <w:t xml:space="preserve"> ist welcher die predigt von den vier </w:t>
      </w:r>
      <w:proofErr w:type="spellStart"/>
      <w:r>
        <w:t>thieren</w:t>
      </w:r>
      <w:proofErr w:type="spellEnd"/>
      <w:r>
        <w:t xml:space="preserve"> der </w:t>
      </w:r>
      <w:proofErr w:type="spellStart"/>
      <w:r>
        <w:t>jgliches</w:t>
      </w:r>
      <w:proofErr w:type="spellEnd"/>
      <w:r>
        <w:t xml:space="preserve"> vier </w:t>
      </w:r>
      <w:proofErr w:type="spellStart"/>
      <w:r>
        <w:t>angesichter</w:t>
      </w:r>
      <w:proofErr w:type="spellEnd"/>
      <w:r>
        <w:t xml:space="preserve"> und </w:t>
      </w:r>
      <w:proofErr w:type="spellStart"/>
      <w:r>
        <w:t>fluegel</w:t>
      </w:r>
      <w:proofErr w:type="spellEnd"/>
      <w:r>
        <w:t xml:space="preserve"> hat und das solche predigt des Evangelii CHRISTI getrieben werden </w:t>
      </w:r>
      <w:proofErr w:type="spellStart"/>
      <w:r>
        <w:t>sol</w:t>
      </w:r>
      <w:proofErr w:type="spellEnd"/>
      <w:r>
        <w:t xml:space="preserve"> an allen vier </w:t>
      </w:r>
      <w:proofErr w:type="spellStart"/>
      <w:r>
        <w:t>ortten</w:t>
      </w:r>
      <w:proofErr w:type="spellEnd"/>
      <w:r>
        <w:t xml:space="preserve"> der Welt bis an </w:t>
      </w:r>
      <w:proofErr w:type="spellStart"/>
      <w:r>
        <w:t>Jungstentag</w:t>
      </w:r>
      <w:proofErr w:type="spellEnd"/>
      <w:r>
        <w:t xml:space="preserve">: Denn wie der Heilig Geist </w:t>
      </w:r>
      <w:proofErr w:type="spellStart"/>
      <w:r>
        <w:t>darumb</w:t>
      </w:r>
      <w:proofErr w:type="spellEnd"/>
      <w:r>
        <w:t xml:space="preserve"> ein ding </w:t>
      </w:r>
      <w:proofErr w:type="spellStart"/>
      <w:r>
        <w:t>offt</w:t>
      </w:r>
      <w:proofErr w:type="spellEnd"/>
      <w:r>
        <w:t xml:space="preserve"> widerholet das er unserm geringen verstand damit diene und wir solche </w:t>
      </w:r>
      <w:proofErr w:type="spellStart"/>
      <w:r>
        <w:t>nottige</w:t>
      </w:r>
      <w:proofErr w:type="spellEnd"/>
      <w:r>
        <w:t xml:space="preserve"> </w:t>
      </w:r>
      <w:proofErr w:type="spellStart"/>
      <w:r>
        <w:t>lere</w:t>
      </w:r>
      <w:proofErr w:type="spellEnd"/>
      <w:r>
        <w:t xml:space="preserve"> </w:t>
      </w:r>
      <w:proofErr w:type="spellStart"/>
      <w:r>
        <w:t>deste</w:t>
      </w:r>
      <w:proofErr w:type="spellEnd"/>
      <w:r>
        <w:t xml:space="preserve"> besser </w:t>
      </w:r>
      <w:proofErr w:type="spellStart"/>
      <w:r>
        <w:t>vernemen</w:t>
      </w:r>
      <w:proofErr w:type="spellEnd"/>
      <w:r>
        <w:t xml:space="preserve"> und </w:t>
      </w:r>
      <w:proofErr w:type="spellStart"/>
      <w:r>
        <w:t>tieffer</w:t>
      </w:r>
      <w:proofErr w:type="spellEnd"/>
      <w:r>
        <w:t xml:space="preserve"> </w:t>
      </w:r>
      <w:proofErr w:type="spellStart"/>
      <w:r>
        <w:t>zuhertzen</w:t>
      </w:r>
      <w:proofErr w:type="spellEnd"/>
      <w:r>
        <w:t xml:space="preserve"> fassen: also braucht er </w:t>
      </w:r>
      <w:proofErr w:type="spellStart"/>
      <w:r>
        <w:t>darumb</w:t>
      </w:r>
      <w:proofErr w:type="spellEnd"/>
      <w:r>
        <w:t xml:space="preserve"> </w:t>
      </w:r>
      <w:proofErr w:type="spellStart"/>
      <w:r>
        <w:t>verbluemeter</w:t>
      </w:r>
      <w:proofErr w:type="spellEnd"/>
      <w:r>
        <w:t xml:space="preserve"> </w:t>
      </w:r>
      <w:proofErr w:type="spellStart"/>
      <w:r>
        <w:t>wortt</w:t>
      </w:r>
      <w:proofErr w:type="spellEnd"/>
      <w:r>
        <w:t xml:space="preserve"> als CHRISTUS </w:t>
      </w:r>
      <w:proofErr w:type="spellStart"/>
      <w:r>
        <w:t>parabel</w:t>
      </w:r>
      <w:proofErr w:type="spellEnd"/>
      <w:r>
        <w:t xml:space="preserve"> und </w:t>
      </w:r>
      <w:proofErr w:type="spellStart"/>
      <w:r>
        <w:t>gleichnis</w:t>
      </w:r>
      <w:proofErr w:type="spellEnd"/>
      <w:r>
        <w:t xml:space="preserve"> / das es die alleine verstehen die </w:t>
      </w:r>
      <w:proofErr w:type="spellStart"/>
      <w:r>
        <w:t>lust</w:t>
      </w:r>
      <w:proofErr w:type="spellEnd"/>
      <w:r>
        <w:t xml:space="preserve"> haben zu Gottes </w:t>
      </w:r>
      <w:proofErr w:type="spellStart"/>
      <w:r>
        <w:t>Wortt</w:t>
      </w:r>
      <w:proofErr w:type="spellEnd"/>
      <w:r>
        <w:t xml:space="preserve"> und von </w:t>
      </w:r>
      <w:proofErr w:type="spellStart"/>
      <w:r>
        <w:t>hertzen</w:t>
      </w:r>
      <w:proofErr w:type="spellEnd"/>
      <w:r>
        <w:t xml:space="preserve"> </w:t>
      </w:r>
      <w:proofErr w:type="spellStart"/>
      <w:r>
        <w:t>begeren</w:t>
      </w:r>
      <w:proofErr w:type="spellEnd"/>
      <w:r>
        <w:t xml:space="preserve"> CHRISTUM zu kennen / wie er </w:t>
      </w:r>
      <w:proofErr w:type="spellStart"/>
      <w:r>
        <w:t>selbs</w:t>
      </w:r>
      <w:proofErr w:type="spellEnd"/>
      <w:r>
        <w:t xml:space="preserve"> spricht / euch ists gegeben die </w:t>
      </w:r>
      <w:proofErr w:type="spellStart"/>
      <w:r>
        <w:t>geheimnis</w:t>
      </w:r>
      <w:proofErr w:type="spellEnd"/>
      <w:r>
        <w:t xml:space="preserve"> des Reichs Gottes </w:t>
      </w:r>
      <w:proofErr w:type="spellStart"/>
      <w:r>
        <w:t>zuverstehen</w:t>
      </w:r>
      <w:proofErr w:type="spellEnd"/>
      <w:r>
        <w:t xml:space="preserve"> / jenen aber durch </w:t>
      </w:r>
      <w:proofErr w:type="spellStart"/>
      <w:r>
        <w:t>gleichnis</w:t>
      </w:r>
      <w:proofErr w:type="spellEnd"/>
      <w:r>
        <w:t xml:space="preserve"> das sie es nicht verstehen. </w:t>
      </w:r>
    </w:p>
    <w:p w14:paraId="277124D4" w14:textId="77777777" w:rsidR="0049086B" w:rsidRDefault="0049086B" w:rsidP="0049086B">
      <w:pPr>
        <w:pStyle w:val="StandardWeb"/>
      </w:pPr>
      <w:r>
        <w:t xml:space="preserve">Die vier Reder sein wie ein </w:t>
      </w:r>
      <w:proofErr w:type="spellStart"/>
      <w:r>
        <w:t>turckis</w:t>
      </w:r>
      <w:proofErr w:type="spellEnd"/>
      <w:r>
        <w:t xml:space="preserve"> / </w:t>
      </w:r>
      <w:proofErr w:type="spellStart"/>
      <w:r>
        <w:t>deuttet</w:t>
      </w:r>
      <w:proofErr w:type="spellEnd"/>
      <w:r>
        <w:t xml:space="preserve"> / CHRISTI Reich geistlich und </w:t>
      </w:r>
      <w:proofErr w:type="spellStart"/>
      <w:r>
        <w:t>himelisch</w:t>
      </w:r>
      <w:proofErr w:type="spellEnd"/>
      <w:r>
        <w:t xml:space="preserve"> sein / weil </w:t>
      </w:r>
      <w:proofErr w:type="spellStart"/>
      <w:r>
        <w:t>turckis</w:t>
      </w:r>
      <w:proofErr w:type="spellEnd"/>
      <w:r>
        <w:t xml:space="preserve"> oder </w:t>
      </w:r>
      <w:proofErr w:type="spellStart"/>
      <w:r>
        <w:t>hiacinthen</w:t>
      </w:r>
      <w:proofErr w:type="spellEnd"/>
      <w:r>
        <w:t xml:space="preserve"> </w:t>
      </w:r>
      <w:proofErr w:type="spellStart"/>
      <w:r>
        <w:t>farbe</w:t>
      </w:r>
      <w:proofErr w:type="spellEnd"/>
      <w:r>
        <w:t xml:space="preserve"> </w:t>
      </w:r>
      <w:proofErr w:type="spellStart"/>
      <w:r>
        <w:t>himelisch</w:t>
      </w:r>
      <w:proofErr w:type="spellEnd"/>
      <w:r>
        <w:t xml:space="preserve"> ist: alle vier Reder eines wie das </w:t>
      </w:r>
      <w:proofErr w:type="spellStart"/>
      <w:r>
        <w:t>ander</w:t>
      </w:r>
      <w:proofErr w:type="spellEnd"/>
      <w:r>
        <w:t xml:space="preserve"> und anzusehen sein als </w:t>
      </w:r>
      <w:proofErr w:type="spellStart"/>
      <w:r>
        <w:t>were</w:t>
      </w:r>
      <w:proofErr w:type="spellEnd"/>
      <w:r>
        <w:t xml:space="preserve"> ein Rad im andern / </w:t>
      </w:r>
      <w:proofErr w:type="spellStart"/>
      <w:r>
        <w:t>bedeuttet</w:t>
      </w:r>
      <w:proofErr w:type="spellEnd"/>
      <w:r>
        <w:t xml:space="preserve"> / das die heilige </w:t>
      </w:r>
      <w:proofErr w:type="spellStart"/>
      <w:r>
        <w:t>schrifft</w:t>
      </w:r>
      <w:proofErr w:type="spellEnd"/>
      <w:r>
        <w:t xml:space="preserve"> und das </w:t>
      </w:r>
      <w:proofErr w:type="spellStart"/>
      <w:r>
        <w:t>Evangelsiche</w:t>
      </w:r>
      <w:proofErr w:type="spellEnd"/>
      <w:r>
        <w:t xml:space="preserve"> </w:t>
      </w:r>
      <w:proofErr w:type="spellStart"/>
      <w:r>
        <w:t>Predigampt</w:t>
      </w:r>
      <w:proofErr w:type="spellEnd"/>
      <w:r>
        <w:t xml:space="preserve"> </w:t>
      </w:r>
      <w:proofErr w:type="spellStart"/>
      <w:r>
        <w:t>allethalben</w:t>
      </w:r>
      <w:proofErr w:type="spellEnd"/>
      <w:r>
        <w:t xml:space="preserve"> in CHRISTO so gar eines rund und recht </w:t>
      </w:r>
      <w:proofErr w:type="spellStart"/>
      <w:r>
        <w:t>seie</w:t>
      </w:r>
      <w:proofErr w:type="spellEnd"/>
      <w:r>
        <w:t xml:space="preserve"> das nicht ein </w:t>
      </w:r>
      <w:proofErr w:type="spellStart"/>
      <w:r>
        <w:t>buchsteblin</w:t>
      </w:r>
      <w:proofErr w:type="spellEnd"/>
      <w:r>
        <w:t xml:space="preserve"> </w:t>
      </w:r>
      <w:proofErr w:type="spellStart"/>
      <w:r>
        <w:t>wide</w:t>
      </w:r>
      <w:proofErr w:type="spellEnd"/>
      <w:r>
        <w:t xml:space="preserve"> das </w:t>
      </w:r>
      <w:proofErr w:type="spellStart"/>
      <w:r>
        <w:t>ander</w:t>
      </w:r>
      <w:proofErr w:type="spellEnd"/>
      <w:r>
        <w:t xml:space="preserve"> </w:t>
      </w:r>
      <w:proofErr w:type="spellStart"/>
      <w:r>
        <w:t>seie</w:t>
      </w:r>
      <w:proofErr w:type="spellEnd"/>
      <w:r>
        <w:t xml:space="preserve"> / weil alle </w:t>
      </w:r>
      <w:proofErr w:type="spellStart"/>
      <w:r>
        <w:t>gesetze</w:t>
      </w:r>
      <w:proofErr w:type="spellEnd"/>
      <w:r>
        <w:t xml:space="preserve"> nichts anders sind denn ein </w:t>
      </w:r>
      <w:proofErr w:type="spellStart"/>
      <w:r>
        <w:t>zuchtmeister</w:t>
      </w:r>
      <w:proofErr w:type="spellEnd"/>
      <w:r>
        <w:t xml:space="preserve"> </w:t>
      </w:r>
      <w:proofErr w:type="spellStart"/>
      <w:r>
        <w:t>auff</w:t>
      </w:r>
      <w:proofErr w:type="spellEnd"/>
      <w:r>
        <w:t xml:space="preserve"> CHRISTUM und alle Gottes </w:t>
      </w:r>
      <w:proofErr w:type="spellStart"/>
      <w:r>
        <w:t>verheissunge</w:t>
      </w:r>
      <w:proofErr w:type="spellEnd"/>
      <w:r>
        <w:t xml:space="preserve"> ja sind und Amen in CHRISTO. Wenn aber die </w:t>
      </w:r>
      <w:proofErr w:type="spellStart"/>
      <w:r>
        <w:t>REder</w:t>
      </w:r>
      <w:proofErr w:type="spellEnd"/>
      <w:r>
        <w:t xml:space="preserve"> gehen sie in alle vier </w:t>
      </w:r>
      <w:proofErr w:type="spellStart"/>
      <w:r>
        <w:t>ortte</w:t>
      </w:r>
      <w:proofErr w:type="spellEnd"/>
      <w:r>
        <w:t xml:space="preserve"> der Welt gehen </w:t>
      </w:r>
      <w:proofErr w:type="spellStart"/>
      <w:r>
        <w:t>konnen</w:t>
      </w:r>
      <w:proofErr w:type="spellEnd"/>
      <w:r>
        <w:t xml:space="preserve"> on </w:t>
      </w:r>
      <w:proofErr w:type="spellStart"/>
      <w:r>
        <w:t>widerumb</w:t>
      </w:r>
      <w:proofErr w:type="spellEnd"/>
      <w:r>
        <w:t xml:space="preserve"> </w:t>
      </w:r>
      <w:proofErr w:type="spellStart"/>
      <w:r>
        <w:t>lencken</w:t>
      </w:r>
      <w:proofErr w:type="spellEnd"/>
      <w:r>
        <w:t xml:space="preserve"> / </w:t>
      </w:r>
      <w:proofErr w:type="spellStart"/>
      <w:r>
        <w:t>deuttet</w:t>
      </w:r>
      <w:proofErr w:type="spellEnd"/>
      <w:r>
        <w:t xml:space="preserve"> / das kein </w:t>
      </w:r>
      <w:proofErr w:type="spellStart"/>
      <w:r>
        <w:t>prediger</w:t>
      </w:r>
      <w:proofErr w:type="spellEnd"/>
      <w:r>
        <w:t xml:space="preserve"> des Evangelii Gottes an irgend einen </w:t>
      </w:r>
      <w:proofErr w:type="spellStart"/>
      <w:r>
        <w:t>ortt</w:t>
      </w:r>
      <w:proofErr w:type="spellEnd"/>
      <w:r>
        <w:t xml:space="preserve"> der </w:t>
      </w:r>
      <w:proofErr w:type="spellStart"/>
      <w:r>
        <w:t>gantzen</w:t>
      </w:r>
      <w:proofErr w:type="spellEnd"/>
      <w:r>
        <w:t xml:space="preserve"> Welt </w:t>
      </w:r>
      <w:proofErr w:type="spellStart"/>
      <w:r>
        <w:t>kome</w:t>
      </w:r>
      <w:proofErr w:type="spellEnd"/>
      <w:r>
        <w:t xml:space="preserve"> der Heilige Geist habe in denn dahin getrieben und das solche predigt des gesandten on nutz der </w:t>
      </w:r>
      <w:proofErr w:type="spellStart"/>
      <w:r>
        <w:t>zuhorer</w:t>
      </w:r>
      <w:proofErr w:type="spellEnd"/>
      <w:r>
        <w:t xml:space="preserve"> und </w:t>
      </w:r>
      <w:proofErr w:type="spellStart"/>
      <w:r>
        <w:t>glewbigen</w:t>
      </w:r>
      <w:proofErr w:type="spellEnd"/>
      <w:r>
        <w:t xml:space="preserve"> so wenig </w:t>
      </w:r>
      <w:proofErr w:type="spellStart"/>
      <w:r>
        <w:t>gescheen</w:t>
      </w:r>
      <w:proofErr w:type="spellEnd"/>
      <w:r>
        <w:t xml:space="preserve"> </w:t>
      </w:r>
      <w:proofErr w:type="spellStart"/>
      <w:r>
        <w:t>konne</w:t>
      </w:r>
      <w:proofErr w:type="spellEnd"/>
      <w:r>
        <w:t xml:space="preserve"> als der regen vom </w:t>
      </w:r>
      <w:proofErr w:type="spellStart"/>
      <w:r>
        <w:t>Himel</w:t>
      </w:r>
      <w:proofErr w:type="spellEnd"/>
      <w:r>
        <w:t xml:space="preserve"> nicht vergeblich </w:t>
      </w:r>
      <w:proofErr w:type="spellStart"/>
      <w:r>
        <w:t>fellet</w:t>
      </w:r>
      <w:proofErr w:type="spellEnd"/>
      <w:r>
        <w:t xml:space="preserve">. Wie aber </w:t>
      </w:r>
      <w:proofErr w:type="spellStart"/>
      <w:r>
        <w:t>jre</w:t>
      </w:r>
      <w:proofErr w:type="spellEnd"/>
      <w:r>
        <w:t xml:space="preserve"> felgen und hohe schrecklich sein / </w:t>
      </w:r>
      <w:proofErr w:type="spellStart"/>
      <w:r>
        <w:t>deuttet</w:t>
      </w:r>
      <w:proofErr w:type="spellEnd"/>
      <w:r>
        <w:t xml:space="preserve"> / Gottes </w:t>
      </w:r>
      <w:proofErr w:type="spellStart"/>
      <w:r>
        <w:t>zorn</w:t>
      </w:r>
      <w:proofErr w:type="spellEnd"/>
      <w:r>
        <w:t xml:space="preserve"> vom </w:t>
      </w:r>
      <w:proofErr w:type="spellStart"/>
      <w:r>
        <w:t>Himel</w:t>
      </w:r>
      <w:proofErr w:type="spellEnd"/>
      <w:r>
        <w:t xml:space="preserve"> offenbaret werden durch die </w:t>
      </w:r>
      <w:proofErr w:type="spellStart"/>
      <w:r>
        <w:t>gesetz</w:t>
      </w:r>
      <w:proofErr w:type="spellEnd"/>
      <w:r>
        <w:t xml:space="preserve"> oder Bus predigt und niemand </w:t>
      </w:r>
      <w:proofErr w:type="spellStart"/>
      <w:r>
        <w:t>ddas</w:t>
      </w:r>
      <w:proofErr w:type="spellEnd"/>
      <w:r>
        <w:t xml:space="preserve"> Evangelion denn erschrockenen </w:t>
      </w:r>
      <w:proofErr w:type="spellStart"/>
      <w:r>
        <w:t>verkundiget</w:t>
      </w:r>
      <w:proofErr w:type="spellEnd"/>
      <w:r>
        <w:t xml:space="preserve"> werden / als </w:t>
      </w:r>
      <w:proofErr w:type="spellStart"/>
      <w:r>
        <w:t>derhalben</w:t>
      </w:r>
      <w:proofErr w:type="spellEnd"/>
      <w:r>
        <w:t xml:space="preserve"> auch Gottes </w:t>
      </w:r>
      <w:proofErr w:type="spellStart"/>
      <w:r>
        <w:t>Wortt</w:t>
      </w:r>
      <w:proofErr w:type="spellEnd"/>
      <w:r>
        <w:t xml:space="preserve"> einem </w:t>
      </w:r>
      <w:proofErr w:type="spellStart"/>
      <w:r>
        <w:t>zweischneittigen</w:t>
      </w:r>
      <w:proofErr w:type="spellEnd"/>
      <w:r>
        <w:t xml:space="preserve"> </w:t>
      </w:r>
      <w:proofErr w:type="spellStart"/>
      <w:r>
        <w:t>Schwerd</w:t>
      </w:r>
      <w:proofErr w:type="spellEnd"/>
      <w:r>
        <w:t xml:space="preserve"> </w:t>
      </w:r>
      <w:proofErr w:type="spellStart"/>
      <w:r>
        <w:t>vergliechen</w:t>
      </w:r>
      <w:proofErr w:type="spellEnd"/>
      <w:r>
        <w:t xml:space="preserve"> wird das durchdringet bis das es </w:t>
      </w:r>
      <w:proofErr w:type="spellStart"/>
      <w:r>
        <w:t>scheideet</w:t>
      </w:r>
      <w:proofErr w:type="spellEnd"/>
      <w:r>
        <w:t xml:space="preserve"> </w:t>
      </w:r>
      <w:proofErr w:type="spellStart"/>
      <w:r>
        <w:t>seel</w:t>
      </w:r>
      <w:proofErr w:type="spellEnd"/>
      <w:r>
        <w:t xml:space="preserve"> und geist / </w:t>
      </w:r>
      <w:proofErr w:type="spellStart"/>
      <w:r>
        <w:t>nemlich</w:t>
      </w:r>
      <w:proofErr w:type="spellEnd"/>
      <w:r>
        <w:t xml:space="preserve"> mit dem </w:t>
      </w:r>
      <w:proofErr w:type="spellStart"/>
      <w:r>
        <w:t>gesetz</w:t>
      </w:r>
      <w:proofErr w:type="spellEnd"/>
      <w:r>
        <w:t xml:space="preserve"> das gewissen in die Helle </w:t>
      </w:r>
      <w:proofErr w:type="spellStart"/>
      <w:r>
        <w:t>furet</w:t>
      </w:r>
      <w:proofErr w:type="spellEnd"/>
      <w:r>
        <w:t xml:space="preserve"> und mit dem Evangelio wider </w:t>
      </w:r>
      <w:proofErr w:type="spellStart"/>
      <w:r>
        <w:t>eraus</w:t>
      </w:r>
      <w:proofErr w:type="spellEnd"/>
      <w:r>
        <w:t xml:space="preserve"> / also </w:t>
      </w:r>
      <w:proofErr w:type="spellStart"/>
      <w:r>
        <w:t>deuttet</w:t>
      </w:r>
      <w:proofErr w:type="spellEnd"/>
      <w:r>
        <w:t xml:space="preserve"> er mit </w:t>
      </w:r>
      <w:proofErr w:type="spellStart"/>
      <w:r>
        <w:t>disen</w:t>
      </w:r>
      <w:proofErr w:type="spellEnd"/>
      <w:r>
        <w:t xml:space="preserve"> </w:t>
      </w:r>
      <w:proofErr w:type="spellStart"/>
      <w:r>
        <w:t>wortten</w:t>
      </w:r>
      <w:proofErr w:type="spellEnd"/>
      <w:r>
        <w:t xml:space="preserve"> / die felgen waren voller </w:t>
      </w:r>
      <w:proofErr w:type="spellStart"/>
      <w:r>
        <w:t>augen</w:t>
      </w:r>
      <w:proofErr w:type="spellEnd"/>
      <w:r>
        <w:t xml:space="preserve"> </w:t>
      </w:r>
      <w:proofErr w:type="spellStart"/>
      <w:r>
        <w:t>umb</w:t>
      </w:r>
      <w:proofErr w:type="spellEnd"/>
      <w:r>
        <w:t xml:space="preserve"> und </w:t>
      </w:r>
      <w:proofErr w:type="spellStart"/>
      <w:r>
        <w:t>umb</w:t>
      </w:r>
      <w:proofErr w:type="spellEnd"/>
      <w:r>
        <w:t xml:space="preserve"> an allen vier </w:t>
      </w:r>
      <w:proofErr w:type="spellStart"/>
      <w:r>
        <w:t>redern</w:t>
      </w:r>
      <w:proofErr w:type="spellEnd"/>
      <w:r>
        <w:t xml:space="preserve"> / das alle </w:t>
      </w:r>
      <w:proofErr w:type="spellStart"/>
      <w:r>
        <w:t>kinder</w:t>
      </w:r>
      <w:proofErr w:type="spellEnd"/>
      <w:r>
        <w:t xml:space="preserve"> Gottes alle </w:t>
      </w:r>
      <w:proofErr w:type="spellStart"/>
      <w:r>
        <w:t>gesalbeten</w:t>
      </w:r>
      <w:proofErr w:type="spellEnd"/>
      <w:r>
        <w:t xml:space="preserve"> alle geistlichen von Gott </w:t>
      </w:r>
      <w:proofErr w:type="spellStart"/>
      <w:r>
        <w:t>geleret</w:t>
      </w:r>
      <w:proofErr w:type="spellEnd"/>
      <w:r>
        <w:t xml:space="preserve"> alles wissen und alles richten </w:t>
      </w:r>
      <w:proofErr w:type="spellStart"/>
      <w:r>
        <w:t>konnen</w:t>
      </w:r>
      <w:proofErr w:type="spellEnd"/>
      <w:r>
        <w:t xml:space="preserve"> / als Jesaias Joannes Paulus von der Christenheit reden. </w:t>
      </w:r>
    </w:p>
    <w:p w14:paraId="3A9E8FA4" w14:textId="77777777" w:rsidR="0049086B" w:rsidRDefault="0049086B" w:rsidP="0049086B">
      <w:pPr>
        <w:pStyle w:val="StandardWeb"/>
      </w:pPr>
      <w:r>
        <w:t xml:space="preserve">Wenn die </w:t>
      </w:r>
      <w:proofErr w:type="spellStart"/>
      <w:r>
        <w:t>thiere</w:t>
      </w:r>
      <w:proofErr w:type="spellEnd"/>
      <w:r>
        <w:t xml:space="preserve"> gehen die Reder auch bei </w:t>
      </w:r>
      <w:proofErr w:type="spellStart"/>
      <w:r>
        <w:t>jnen</w:t>
      </w:r>
      <w:proofErr w:type="spellEnd"/>
      <w:r>
        <w:t xml:space="preserve"> gehen und wenn sich die </w:t>
      </w:r>
      <w:proofErr w:type="spellStart"/>
      <w:r>
        <w:t>thiere</w:t>
      </w:r>
      <w:proofErr w:type="spellEnd"/>
      <w:r>
        <w:t xml:space="preserve"> von der erden empor heben die Reder sich auch empor heben / </w:t>
      </w:r>
      <w:proofErr w:type="spellStart"/>
      <w:r>
        <w:t>deuttet</w:t>
      </w:r>
      <w:proofErr w:type="spellEnd"/>
      <w:r>
        <w:t xml:space="preserve"> / das Gott kein Gott der </w:t>
      </w:r>
      <w:proofErr w:type="spellStart"/>
      <w:r>
        <w:t>unordnung</w:t>
      </w:r>
      <w:proofErr w:type="spellEnd"/>
      <w:r>
        <w:t xml:space="preserve"> sondern ein Gott des </w:t>
      </w:r>
      <w:proofErr w:type="spellStart"/>
      <w:r>
        <w:t>frides</w:t>
      </w:r>
      <w:proofErr w:type="spellEnd"/>
      <w:r>
        <w:t xml:space="preserve"> </w:t>
      </w:r>
      <w:proofErr w:type="spellStart"/>
      <w:r>
        <w:t>seie</w:t>
      </w:r>
      <w:proofErr w:type="spellEnd"/>
      <w:r>
        <w:t xml:space="preserve"> / und das es alles </w:t>
      </w:r>
      <w:proofErr w:type="spellStart"/>
      <w:r>
        <w:t>ordenlich</w:t>
      </w:r>
      <w:proofErr w:type="spellEnd"/>
      <w:r>
        <w:t xml:space="preserve"> nach dem </w:t>
      </w:r>
      <w:proofErr w:type="spellStart"/>
      <w:r>
        <w:t>wortt</w:t>
      </w:r>
      <w:proofErr w:type="spellEnd"/>
      <w:r>
        <w:t xml:space="preserve"> zugehen </w:t>
      </w:r>
      <w:proofErr w:type="spellStart"/>
      <w:r>
        <w:t>sol</w:t>
      </w:r>
      <w:proofErr w:type="spellEnd"/>
      <w:r>
        <w:t xml:space="preserve"> in der Christenheit beide mit </w:t>
      </w:r>
      <w:proofErr w:type="spellStart"/>
      <w:r>
        <w:t>leren</w:t>
      </w:r>
      <w:proofErr w:type="spellEnd"/>
      <w:r>
        <w:t xml:space="preserve"> und leben / also das die Prediger </w:t>
      </w:r>
      <w:proofErr w:type="spellStart"/>
      <w:r>
        <w:t>gesinnet</w:t>
      </w:r>
      <w:proofErr w:type="spellEnd"/>
      <w:r>
        <w:t xml:space="preserve"> wie Paulus sprechen / </w:t>
      </w:r>
      <w:proofErr w:type="spellStart"/>
      <w:r>
        <w:t>wiewol</w:t>
      </w:r>
      <w:proofErr w:type="spellEnd"/>
      <w:r>
        <w:t xml:space="preserve"> ich freie bin von </w:t>
      </w:r>
      <w:proofErr w:type="spellStart"/>
      <w:r>
        <w:t>jderman</w:t>
      </w:r>
      <w:proofErr w:type="spellEnd"/>
      <w:r>
        <w:t xml:space="preserve"> hab ich mich doch </w:t>
      </w:r>
      <w:proofErr w:type="spellStart"/>
      <w:r>
        <w:t>selbs</w:t>
      </w:r>
      <w:proofErr w:type="spellEnd"/>
      <w:r>
        <w:t xml:space="preserve"> </w:t>
      </w:r>
      <w:proofErr w:type="spellStart"/>
      <w:r>
        <w:t>jderman</w:t>
      </w:r>
      <w:proofErr w:type="spellEnd"/>
      <w:r>
        <w:t xml:space="preserve"> zum knechte </w:t>
      </w:r>
      <w:proofErr w:type="spellStart"/>
      <w:r>
        <w:t>gemachet</w:t>
      </w:r>
      <w:proofErr w:type="spellEnd"/>
      <w:r>
        <w:t xml:space="preserve"> das ich </w:t>
      </w:r>
      <w:proofErr w:type="spellStart"/>
      <w:r>
        <w:t>jrer</w:t>
      </w:r>
      <w:proofErr w:type="spellEnd"/>
      <w:r>
        <w:t xml:space="preserve"> viel gewinne / und die Christen </w:t>
      </w:r>
      <w:proofErr w:type="spellStart"/>
      <w:r>
        <w:t>widerumb</w:t>
      </w:r>
      <w:proofErr w:type="spellEnd"/>
      <w:r>
        <w:t xml:space="preserve"> alles </w:t>
      </w:r>
      <w:proofErr w:type="spellStart"/>
      <w:r>
        <w:t>gutt</w:t>
      </w:r>
      <w:proofErr w:type="spellEnd"/>
      <w:r>
        <w:t xml:space="preserve"> </w:t>
      </w:r>
      <w:proofErr w:type="spellStart"/>
      <w:r>
        <w:t>jren</w:t>
      </w:r>
      <w:proofErr w:type="spellEnd"/>
      <w:r>
        <w:t xml:space="preserve"> </w:t>
      </w:r>
      <w:proofErr w:type="spellStart"/>
      <w:r>
        <w:t>lerern</w:t>
      </w:r>
      <w:proofErr w:type="spellEnd"/>
      <w:r>
        <w:t xml:space="preserve"> mitteilen wie die Galater Paulo gern die </w:t>
      </w:r>
      <w:proofErr w:type="spellStart"/>
      <w:r>
        <w:t>augen</w:t>
      </w:r>
      <w:proofErr w:type="spellEnd"/>
      <w:r>
        <w:t xml:space="preserve"> im </w:t>
      </w:r>
      <w:proofErr w:type="spellStart"/>
      <w:r>
        <w:t>Kopff</w:t>
      </w:r>
      <w:proofErr w:type="spellEnd"/>
      <w:r>
        <w:t xml:space="preserve"> </w:t>
      </w:r>
      <w:proofErr w:type="spellStart"/>
      <w:r>
        <w:t>mitgeteilet</w:t>
      </w:r>
      <w:proofErr w:type="spellEnd"/>
      <w:r>
        <w:t xml:space="preserve"> </w:t>
      </w:r>
      <w:proofErr w:type="spellStart"/>
      <w:r>
        <w:t>hetten</w:t>
      </w:r>
      <w:proofErr w:type="spellEnd"/>
      <w:r>
        <w:t xml:space="preserve">. </w:t>
      </w:r>
      <w:proofErr w:type="spellStart"/>
      <w:r>
        <w:t>Gewislich</w:t>
      </w:r>
      <w:proofErr w:type="spellEnd"/>
      <w:r>
        <w:t xml:space="preserve"> </w:t>
      </w:r>
      <w:proofErr w:type="spellStart"/>
      <w:r>
        <w:t>deuttet</w:t>
      </w:r>
      <w:proofErr w:type="spellEnd"/>
      <w:r>
        <w:t xml:space="preserve"> er nichts anders mit </w:t>
      </w:r>
      <w:proofErr w:type="spellStart"/>
      <w:r>
        <w:t>disen</w:t>
      </w:r>
      <w:proofErr w:type="spellEnd"/>
      <w:r>
        <w:t xml:space="preserve"> </w:t>
      </w:r>
      <w:proofErr w:type="spellStart"/>
      <w:r>
        <w:t>wortten</w:t>
      </w:r>
      <w:proofErr w:type="spellEnd"/>
      <w:r>
        <w:t xml:space="preserve"> / wo der wind </w:t>
      </w:r>
      <w:proofErr w:type="spellStart"/>
      <w:r>
        <w:t>hingienge</w:t>
      </w:r>
      <w:proofErr w:type="spellEnd"/>
      <w:r>
        <w:t xml:space="preserve"> da </w:t>
      </w:r>
      <w:proofErr w:type="spellStart"/>
      <w:r>
        <w:t>giengen</w:t>
      </w:r>
      <w:proofErr w:type="spellEnd"/>
      <w:r>
        <w:t xml:space="preserve"> sie auch hin und die Reder huben sich neben </w:t>
      </w:r>
      <w:proofErr w:type="spellStart"/>
      <w:r>
        <w:t>jnen</w:t>
      </w:r>
      <w:proofErr w:type="spellEnd"/>
      <w:r>
        <w:t xml:space="preserve"> empor denn es war ein lebendiger wind in den </w:t>
      </w:r>
      <w:proofErr w:type="spellStart"/>
      <w:r>
        <w:t>Redern</w:t>
      </w:r>
      <w:proofErr w:type="spellEnd"/>
      <w:r>
        <w:t xml:space="preserve"> / denn das der lebendig Gott / JESUS CHRISTUS mit seinem Heiligen Geist alle Prediger und Christen in der </w:t>
      </w:r>
      <w:proofErr w:type="spellStart"/>
      <w:r>
        <w:t>gantzen</w:t>
      </w:r>
      <w:proofErr w:type="spellEnd"/>
      <w:r>
        <w:t xml:space="preserve"> Welt </w:t>
      </w:r>
      <w:proofErr w:type="spellStart"/>
      <w:r>
        <w:t>selbs</w:t>
      </w:r>
      <w:proofErr w:type="spellEnd"/>
      <w:r>
        <w:t xml:space="preserve"> </w:t>
      </w:r>
      <w:proofErr w:type="spellStart"/>
      <w:r>
        <w:t>regire</w:t>
      </w:r>
      <w:proofErr w:type="spellEnd"/>
      <w:r>
        <w:t xml:space="preserve"> / doch mit unterschiedlichen gaben / also / das </w:t>
      </w:r>
      <w:proofErr w:type="spellStart"/>
      <w:r>
        <w:t>wol</w:t>
      </w:r>
      <w:proofErr w:type="spellEnd"/>
      <w:r>
        <w:t xml:space="preserve"> ein </w:t>
      </w:r>
      <w:proofErr w:type="spellStart"/>
      <w:r>
        <w:t>jglicher</w:t>
      </w:r>
      <w:proofErr w:type="spellEnd"/>
      <w:r>
        <w:t xml:space="preserve"> </w:t>
      </w:r>
      <w:proofErr w:type="spellStart"/>
      <w:r>
        <w:t>Chrsiten</w:t>
      </w:r>
      <w:proofErr w:type="spellEnd"/>
      <w:r>
        <w:t xml:space="preserve"> seine gaben habe zu nutz der Gemeine / wie ein </w:t>
      </w:r>
      <w:proofErr w:type="spellStart"/>
      <w:r>
        <w:t>jgliches</w:t>
      </w:r>
      <w:proofErr w:type="spellEnd"/>
      <w:r>
        <w:t xml:space="preserve"> </w:t>
      </w:r>
      <w:proofErr w:type="spellStart"/>
      <w:r>
        <w:t>glied</w:t>
      </w:r>
      <w:proofErr w:type="spellEnd"/>
      <w:r>
        <w:t xml:space="preserve"> am leibe sein </w:t>
      </w:r>
      <w:proofErr w:type="spellStart"/>
      <w:r>
        <w:t>ampt</w:t>
      </w:r>
      <w:proofErr w:type="spellEnd"/>
      <w:r>
        <w:t xml:space="preserve"> hat 1. Co. 123. Die Prediger aber </w:t>
      </w:r>
      <w:proofErr w:type="spellStart"/>
      <w:r>
        <w:t>grossere</w:t>
      </w:r>
      <w:proofErr w:type="spellEnd"/>
      <w:r>
        <w:t xml:space="preserve"> gaben des Geistes haben denn gemeine Christen </w:t>
      </w:r>
      <w:proofErr w:type="spellStart"/>
      <w:r>
        <w:t>umb</w:t>
      </w:r>
      <w:proofErr w:type="spellEnd"/>
      <w:r>
        <w:t xml:space="preserve"> des Geistlichen Regimentes willen / als Paulus </w:t>
      </w:r>
      <w:proofErr w:type="spellStart"/>
      <w:r>
        <w:t>Ephe</w:t>
      </w:r>
      <w:proofErr w:type="spellEnd"/>
      <w:r>
        <w:t xml:space="preserve">. 4. zeuget.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(wenn sie </w:t>
      </w:r>
      <w:proofErr w:type="spellStart"/>
      <w:r>
        <w:t>giengen</w:t>
      </w:r>
      <w:proofErr w:type="spellEnd"/>
      <w:r>
        <w:t xml:space="preserve"> so </w:t>
      </w:r>
      <w:proofErr w:type="spellStart"/>
      <w:r>
        <w:t>giengen</w:t>
      </w:r>
      <w:proofErr w:type="spellEnd"/>
      <w:r>
        <w:t xml:space="preserve"> </w:t>
      </w:r>
      <w:proofErr w:type="spellStart"/>
      <w:r>
        <w:t>dise</w:t>
      </w:r>
      <w:proofErr w:type="spellEnd"/>
      <w:r>
        <w:t xml:space="preserve"> auch wenn sie stunden so stunden </w:t>
      </w:r>
      <w:proofErr w:type="spellStart"/>
      <w:r>
        <w:t>dise</w:t>
      </w:r>
      <w:proofErr w:type="spellEnd"/>
      <w:r>
        <w:t xml:space="preserve"> auch / und wenn sie sich empor huben von der erden so huben sich auch die Reder neben </w:t>
      </w:r>
      <w:proofErr w:type="spellStart"/>
      <w:r>
        <w:t>jnen</w:t>
      </w:r>
      <w:proofErr w:type="spellEnd"/>
      <w:r>
        <w:t xml:space="preserve"> empor / denn es war ein lebendiger wind in den </w:t>
      </w:r>
      <w:proofErr w:type="spellStart"/>
      <w:r>
        <w:t>Redern</w:t>
      </w:r>
      <w:proofErr w:type="spellEnd"/>
      <w:r>
        <w:t xml:space="preserve">) nichts anders </w:t>
      </w:r>
      <w:proofErr w:type="spellStart"/>
      <w:r>
        <w:t>deutten</w:t>
      </w:r>
      <w:proofErr w:type="spellEnd"/>
      <w:r>
        <w:t xml:space="preserve"> / denn / so lange der Heilig Geist das </w:t>
      </w:r>
      <w:proofErr w:type="spellStart"/>
      <w:r>
        <w:t>wortt</w:t>
      </w:r>
      <w:proofErr w:type="spellEnd"/>
      <w:r>
        <w:t xml:space="preserve"> Gottes predige solang gehe es dem </w:t>
      </w:r>
      <w:proofErr w:type="spellStart"/>
      <w:r>
        <w:t>volck</w:t>
      </w:r>
      <w:proofErr w:type="spellEnd"/>
      <w:r>
        <w:t xml:space="preserve"> </w:t>
      </w:r>
      <w:proofErr w:type="spellStart"/>
      <w:r>
        <w:t>wol</w:t>
      </w:r>
      <w:proofErr w:type="spellEnd"/>
      <w:r>
        <w:t xml:space="preserve"> / sobald aber der Geist stille schweiget und weissagen aus ist so </w:t>
      </w:r>
      <w:proofErr w:type="spellStart"/>
      <w:r>
        <w:t>fare</w:t>
      </w:r>
      <w:proofErr w:type="spellEnd"/>
      <w:r>
        <w:t xml:space="preserve"> das </w:t>
      </w:r>
      <w:proofErr w:type="spellStart"/>
      <w:r>
        <w:t>volck</w:t>
      </w:r>
      <w:proofErr w:type="spellEnd"/>
      <w:r>
        <w:t xml:space="preserve"> auch dahin / das es also gehe und stehe in </w:t>
      </w:r>
      <w:proofErr w:type="spellStart"/>
      <w:r>
        <w:t>disem</w:t>
      </w:r>
      <w:proofErr w:type="spellEnd"/>
      <w:r>
        <w:t xml:space="preserve"> Reich wie Paulus spricht / die Gottes geist treibet die sind Gottes Kinder / und </w:t>
      </w:r>
      <w:proofErr w:type="spellStart"/>
      <w:r>
        <w:t>faren</w:t>
      </w:r>
      <w:proofErr w:type="spellEnd"/>
      <w:r>
        <w:t xml:space="preserve"> </w:t>
      </w:r>
      <w:proofErr w:type="spellStart"/>
      <w:r>
        <w:t>auff</w:t>
      </w:r>
      <w:proofErr w:type="spellEnd"/>
      <w:r>
        <w:t xml:space="preserve"> </w:t>
      </w:r>
      <w:proofErr w:type="spellStart"/>
      <w:r>
        <w:t>disem</w:t>
      </w:r>
      <w:proofErr w:type="spellEnd"/>
      <w:r>
        <w:t xml:space="preserve"> </w:t>
      </w:r>
      <w:proofErr w:type="spellStart"/>
      <w:r>
        <w:t>gesitlichen</w:t>
      </w:r>
      <w:proofErr w:type="spellEnd"/>
      <w:r>
        <w:t xml:space="preserve"> wagen ins </w:t>
      </w:r>
      <w:proofErr w:type="spellStart"/>
      <w:r>
        <w:t>Himelreich</w:t>
      </w:r>
      <w:proofErr w:type="spellEnd"/>
      <w:r>
        <w:t xml:space="preserve"> / die aber CHRISTI geist nicht haben die sind nicht sein und </w:t>
      </w:r>
      <w:proofErr w:type="spellStart"/>
      <w:r>
        <w:t>konnen</w:t>
      </w:r>
      <w:proofErr w:type="spellEnd"/>
      <w:r>
        <w:t xml:space="preserve"> auch nicht </w:t>
      </w:r>
      <w:proofErr w:type="spellStart"/>
      <w:r>
        <w:t>auff</w:t>
      </w:r>
      <w:proofErr w:type="spellEnd"/>
      <w:r>
        <w:t xml:space="preserve"> </w:t>
      </w:r>
      <w:proofErr w:type="spellStart"/>
      <w:r>
        <w:t>disem</w:t>
      </w:r>
      <w:proofErr w:type="spellEnd"/>
      <w:r>
        <w:t xml:space="preserve"> Wagen Gottes ins </w:t>
      </w:r>
      <w:proofErr w:type="spellStart"/>
      <w:r>
        <w:t>Himelreich</w:t>
      </w:r>
      <w:proofErr w:type="spellEnd"/>
      <w:r>
        <w:t xml:space="preserve"> </w:t>
      </w:r>
      <w:proofErr w:type="spellStart"/>
      <w:r>
        <w:t>faren</w:t>
      </w:r>
      <w:proofErr w:type="spellEnd"/>
      <w:r>
        <w:t xml:space="preserve">. </w:t>
      </w:r>
    </w:p>
    <w:p w14:paraId="6FF94A03" w14:textId="77777777" w:rsidR="0049086B" w:rsidRDefault="0049086B" w:rsidP="0049086B">
      <w:pPr>
        <w:pStyle w:val="StandardWeb"/>
      </w:pPr>
      <w:r>
        <w:rPr>
          <w:rStyle w:val="Hervorhebung"/>
          <w:rFonts w:eastAsiaTheme="majorEastAsia"/>
        </w:rPr>
        <w:t xml:space="preserve">Oben aber </w:t>
      </w:r>
      <w:proofErr w:type="spellStart"/>
      <w:r>
        <w:rPr>
          <w:rStyle w:val="Hervorhebung"/>
          <w:rFonts w:eastAsiaTheme="majorEastAsia"/>
        </w:rPr>
        <w:t>uber</w:t>
      </w:r>
      <w:proofErr w:type="spellEnd"/>
      <w:r>
        <w:rPr>
          <w:rStyle w:val="Hervorhebung"/>
          <w:rFonts w:eastAsiaTheme="majorEastAsia"/>
        </w:rPr>
        <w:t xml:space="preserve"> den </w:t>
      </w:r>
      <w:proofErr w:type="spellStart"/>
      <w:r>
        <w:rPr>
          <w:rStyle w:val="Hervorhebung"/>
          <w:rFonts w:eastAsiaTheme="majorEastAsia"/>
        </w:rPr>
        <w:t>thieren</w:t>
      </w:r>
      <w:proofErr w:type="spellEnd"/>
      <w:r>
        <w:rPr>
          <w:rStyle w:val="Hervorhebung"/>
          <w:rFonts w:eastAsiaTheme="majorEastAsia"/>
        </w:rPr>
        <w:t xml:space="preserve"> war es gleich </w:t>
      </w:r>
      <w:proofErr w:type="spellStart"/>
      <w:r>
        <w:rPr>
          <w:rStyle w:val="Hervorhebung"/>
          <w:rFonts w:eastAsiaTheme="majorEastAsia"/>
        </w:rPr>
        <w:t>gestalt</w:t>
      </w:r>
      <w:proofErr w:type="spellEnd"/>
      <w:r>
        <w:rPr>
          <w:rStyle w:val="Hervorhebung"/>
          <w:rFonts w:eastAsiaTheme="majorEastAsia"/>
        </w:rPr>
        <w:t xml:space="preserve"> wie der </w:t>
      </w:r>
      <w:proofErr w:type="spellStart"/>
      <w:r>
        <w:rPr>
          <w:rStyle w:val="Hervorhebung"/>
          <w:rFonts w:eastAsiaTheme="majorEastAsia"/>
        </w:rPr>
        <w:t>Himel</w:t>
      </w:r>
      <w:proofErr w:type="spellEnd"/>
      <w:r>
        <w:rPr>
          <w:rStyle w:val="Hervorhebung"/>
          <w:rFonts w:eastAsiaTheme="majorEastAsia"/>
        </w:rPr>
        <w:t xml:space="preserve"> als ein </w:t>
      </w:r>
      <w:proofErr w:type="spellStart"/>
      <w:r>
        <w:rPr>
          <w:rStyle w:val="Hervorhebung"/>
          <w:rFonts w:eastAsiaTheme="majorEastAsia"/>
        </w:rPr>
        <w:t>Christal</w:t>
      </w:r>
      <w:proofErr w:type="spellEnd"/>
      <w:r>
        <w:rPr>
          <w:rStyle w:val="Hervorhebung"/>
          <w:rFonts w:eastAsiaTheme="majorEastAsia"/>
        </w:rPr>
        <w:t xml:space="preserve"> / schrecklich gerad oben </w:t>
      </w:r>
      <w:proofErr w:type="spellStart"/>
      <w:r>
        <w:rPr>
          <w:rStyle w:val="Hervorhebung"/>
          <w:rFonts w:eastAsiaTheme="majorEastAsia"/>
        </w:rPr>
        <w:t>uber</w:t>
      </w:r>
      <w:proofErr w:type="spellEnd"/>
      <w:r>
        <w:rPr>
          <w:rStyle w:val="Hervorhebung"/>
          <w:rFonts w:eastAsiaTheme="majorEastAsia"/>
        </w:rPr>
        <w:t xml:space="preserve"> </w:t>
      </w:r>
      <w:proofErr w:type="spellStart"/>
      <w:r>
        <w:rPr>
          <w:rStyle w:val="Hervorhebung"/>
          <w:rFonts w:eastAsiaTheme="majorEastAsia"/>
        </w:rPr>
        <w:t>jnen</w:t>
      </w:r>
      <w:proofErr w:type="spellEnd"/>
      <w:r>
        <w:rPr>
          <w:rStyle w:val="Hervorhebung"/>
          <w:rFonts w:eastAsiaTheme="majorEastAsia"/>
        </w:rPr>
        <w:t xml:space="preserve"> </w:t>
      </w:r>
      <w:proofErr w:type="spellStart"/>
      <w:r>
        <w:rPr>
          <w:rStyle w:val="Hervorhebung"/>
          <w:rFonts w:eastAsiaTheme="majorEastAsia"/>
        </w:rPr>
        <w:t>ausgebreittet</w:t>
      </w:r>
      <w:proofErr w:type="spellEnd"/>
      <w:r>
        <w:rPr>
          <w:rStyle w:val="Hervorhebung"/>
          <w:rFonts w:eastAsiaTheme="majorEastAsia"/>
        </w:rPr>
        <w:t xml:space="preserve">: Das unter dem </w:t>
      </w:r>
      <w:proofErr w:type="spellStart"/>
      <w:r>
        <w:rPr>
          <w:rStyle w:val="Hervorhebung"/>
          <w:rFonts w:eastAsiaTheme="majorEastAsia"/>
        </w:rPr>
        <w:t>Himel</w:t>
      </w:r>
      <w:proofErr w:type="spellEnd"/>
      <w:r>
        <w:rPr>
          <w:rStyle w:val="Hervorhebung"/>
          <w:rFonts w:eastAsiaTheme="majorEastAsia"/>
        </w:rPr>
        <w:t xml:space="preserve">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fluegel</w:t>
      </w:r>
      <w:proofErr w:type="spellEnd"/>
      <w:r>
        <w:rPr>
          <w:rStyle w:val="Hervorhebung"/>
          <w:rFonts w:eastAsiaTheme="majorEastAsia"/>
        </w:rPr>
        <w:t xml:space="preserve"> einer stracks gegen dem andern </w:t>
      </w:r>
      <w:proofErr w:type="spellStart"/>
      <w:r>
        <w:rPr>
          <w:rStyle w:val="Hervorhebung"/>
          <w:rFonts w:eastAsiaTheme="majorEastAsia"/>
        </w:rPr>
        <w:t>stund</w:t>
      </w:r>
      <w:proofErr w:type="spellEnd"/>
      <w:r>
        <w:rPr>
          <w:rStyle w:val="Hervorhebung"/>
          <w:rFonts w:eastAsiaTheme="majorEastAsia"/>
        </w:rPr>
        <w:t xml:space="preserve"> / und eines </w:t>
      </w:r>
      <w:proofErr w:type="spellStart"/>
      <w:r>
        <w:rPr>
          <w:rStyle w:val="Hervorhebung"/>
          <w:rFonts w:eastAsiaTheme="majorEastAsia"/>
        </w:rPr>
        <w:t>jglichen</w:t>
      </w:r>
      <w:proofErr w:type="spellEnd"/>
      <w:r>
        <w:rPr>
          <w:rStyle w:val="Hervorhebung"/>
          <w:rFonts w:eastAsiaTheme="majorEastAsia"/>
        </w:rPr>
        <w:t xml:space="preserve"> leib </w:t>
      </w:r>
      <w:proofErr w:type="spellStart"/>
      <w:r>
        <w:rPr>
          <w:rStyle w:val="Hervorhebung"/>
          <w:rFonts w:eastAsiaTheme="majorEastAsia"/>
        </w:rPr>
        <w:t>bedecketen</w:t>
      </w:r>
      <w:proofErr w:type="spellEnd"/>
      <w:r>
        <w:rPr>
          <w:rStyle w:val="Hervorhebung"/>
          <w:rFonts w:eastAsiaTheme="majorEastAsia"/>
        </w:rPr>
        <w:t xml:space="preserve"> zween </w:t>
      </w:r>
      <w:proofErr w:type="spellStart"/>
      <w:r>
        <w:rPr>
          <w:rStyle w:val="Hervorhebung"/>
          <w:rFonts w:eastAsiaTheme="majorEastAsia"/>
        </w:rPr>
        <w:t>fluegel</w:t>
      </w:r>
      <w:proofErr w:type="spellEnd"/>
      <w:r>
        <w:rPr>
          <w:rStyle w:val="Hervorhebung"/>
          <w:rFonts w:eastAsiaTheme="majorEastAsia"/>
        </w:rPr>
        <w:t xml:space="preserve">. Und ich </w:t>
      </w:r>
      <w:proofErr w:type="spellStart"/>
      <w:r>
        <w:rPr>
          <w:rStyle w:val="Hervorhebung"/>
          <w:rFonts w:eastAsiaTheme="majorEastAsia"/>
        </w:rPr>
        <w:t>hoeret</w:t>
      </w:r>
      <w:proofErr w:type="spellEnd"/>
      <w:r>
        <w:rPr>
          <w:rStyle w:val="Hervorhebung"/>
          <w:rFonts w:eastAsiaTheme="majorEastAsia"/>
        </w:rPr>
        <w:t xml:space="preserve"> die </w:t>
      </w:r>
      <w:proofErr w:type="spellStart"/>
      <w:r>
        <w:rPr>
          <w:rStyle w:val="Hervorhebung"/>
          <w:rFonts w:eastAsiaTheme="majorEastAsia"/>
        </w:rPr>
        <w:t>fluegel</w:t>
      </w:r>
      <w:proofErr w:type="spellEnd"/>
      <w:r>
        <w:rPr>
          <w:rStyle w:val="Hervorhebung"/>
          <w:rFonts w:eastAsiaTheme="majorEastAsia"/>
        </w:rPr>
        <w:t xml:space="preserve"> rauschen wie </w:t>
      </w:r>
      <w:proofErr w:type="spellStart"/>
      <w:r>
        <w:rPr>
          <w:rStyle w:val="Hervorhebung"/>
          <w:rFonts w:eastAsiaTheme="majorEastAsia"/>
        </w:rPr>
        <w:t>grosse</w:t>
      </w:r>
      <w:proofErr w:type="spellEnd"/>
      <w:r>
        <w:rPr>
          <w:rStyle w:val="Hervorhebung"/>
          <w:rFonts w:eastAsiaTheme="majorEastAsia"/>
        </w:rPr>
        <w:t xml:space="preserve"> </w:t>
      </w:r>
      <w:proofErr w:type="spellStart"/>
      <w:r>
        <w:rPr>
          <w:rStyle w:val="Hervorhebung"/>
          <w:rFonts w:eastAsiaTheme="majorEastAsia"/>
        </w:rPr>
        <w:t>wasser</w:t>
      </w:r>
      <w:proofErr w:type="spellEnd"/>
      <w:r>
        <w:rPr>
          <w:rStyle w:val="Hervorhebung"/>
          <w:rFonts w:eastAsiaTheme="majorEastAsia"/>
        </w:rPr>
        <w:t xml:space="preserve"> und wie ein </w:t>
      </w:r>
      <w:proofErr w:type="spellStart"/>
      <w:r>
        <w:rPr>
          <w:rStyle w:val="Hervorhebung"/>
          <w:rFonts w:eastAsiaTheme="majorEastAsia"/>
        </w:rPr>
        <w:t>gedoene</w:t>
      </w:r>
      <w:proofErr w:type="spellEnd"/>
      <w:r>
        <w:rPr>
          <w:rStyle w:val="Hervorhebung"/>
          <w:rFonts w:eastAsiaTheme="majorEastAsia"/>
        </w:rPr>
        <w:t xml:space="preserve"> des </w:t>
      </w:r>
      <w:proofErr w:type="spellStart"/>
      <w:r>
        <w:rPr>
          <w:rStyle w:val="Hervorhebung"/>
          <w:rFonts w:eastAsiaTheme="majorEastAsia"/>
        </w:rPr>
        <w:t>Allmechtigen</w:t>
      </w:r>
      <w:proofErr w:type="spellEnd"/>
      <w:r>
        <w:rPr>
          <w:rStyle w:val="Hervorhebung"/>
          <w:rFonts w:eastAsiaTheme="majorEastAsia"/>
        </w:rPr>
        <w:t xml:space="preserve"> wenn sie </w:t>
      </w:r>
      <w:proofErr w:type="spellStart"/>
      <w:r>
        <w:rPr>
          <w:rStyle w:val="Hervorhebung"/>
          <w:rFonts w:eastAsiaTheme="majorEastAsia"/>
        </w:rPr>
        <w:t>giengen</w:t>
      </w:r>
      <w:proofErr w:type="spellEnd"/>
      <w:r>
        <w:rPr>
          <w:rStyle w:val="Hervorhebung"/>
          <w:rFonts w:eastAsiaTheme="majorEastAsia"/>
        </w:rPr>
        <w:t xml:space="preserve"> und wie ein </w:t>
      </w:r>
      <w:proofErr w:type="spellStart"/>
      <w:r>
        <w:rPr>
          <w:rStyle w:val="Hervorhebung"/>
          <w:rFonts w:eastAsiaTheme="majorEastAsia"/>
        </w:rPr>
        <w:t>getuemel</w:t>
      </w:r>
      <w:proofErr w:type="spellEnd"/>
      <w:r>
        <w:rPr>
          <w:rStyle w:val="Hervorhebung"/>
          <w:rFonts w:eastAsiaTheme="majorEastAsia"/>
        </w:rPr>
        <w:t xml:space="preserve"> in einem Heer. Wenn sie aber stille stunden so </w:t>
      </w:r>
      <w:proofErr w:type="spellStart"/>
      <w:r>
        <w:rPr>
          <w:rStyle w:val="Hervorhebung"/>
          <w:rFonts w:eastAsiaTheme="majorEastAsia"/>
        </w:rPr>
        <w:t>liessen</w:t>
      </w:r>
      <w:proofErr w:type="spellEnd"/>
      <w:r>
        <w:rPr>
          <w:rStyle w:val="Hervorhebung"/>
          <w:rFonts w:eastAsiaTheme="majorEastAsia"/>
        </w:rPr>
        <w:t xml:space="preserve"> sie </w:t>
      </w:r>
      <w:proofErr w:type="spellStart"/>
      <w:r>
        <w:rPr>
          <w:rStyle w:val="Hervorhebung"/>
          <w:rFonts w:eastAsiaTheme="majorEastAsia"/>
        </w:rPr>
        <w:t>jre</w:t>
      </w:r>
      <w:proofErr w:type="spellEnd"/>
      <w:r>
        <w:rPr>
          <w:rStyle w:val="Hervorhebung"/>
          <w:rFonts w:eastAsiaTheme="majorEastAsia"/>
        </w:rPr>
        <w:t xml:space="preserve"> </w:t>
      </w:r>
      <w:proofErr w:type="spellStart"/>
      <w:r>
        <w:rPr>
          <w:rStyle w:val="Hervorhebung"/>
          <w:rFonts w:eastAsiaTheme="majorEastAsia"/>
        </w:rPr>
        <w:t>fluegel</w:t>
      </w:r>
      <w:proofErr w:type="spellEnd"/>
      <w:r>
        <w:rPr>
          <w:rStyle w:val="Hervorhebung"/>
          <w:rFonts w:eastAsiaTheme="majorEastAsia"/>
        </w:rPr>
        <w:t xml:space="preserve"> </w:t>
      </w:r>
      <w:proofErr w:type="spellStart"/>
      <w:r>
        <w:rPr>
          <w:rStyle w:val="Hervorhebung"/>
          <w:rFonts w:eastAsiaTheme="majorEastAsia"/>
        </w:rPr>
        <w:t>nider</w:t>
      </w:r>
      <w:proofErr w:type="spellEnd"/>
      <w:r>
        <w:rPr>
          <w:rStyle w:val="Hervorhebung"/>
          <w:rFonts w:eastAsiaTheme="majorEastAsia"/>
        </w:rPr>
        <w:t xml:space="preserve"> / und wenn sie stillen stunden und die </w:t>
      </w:r>
      <w:proofErr w:type="spellStart"/>
      <w:r>
        <w:rPr>
          <w:rStyle w:val="Hervorhebung"/>
          <w:rFonts w:eastAsiaTheme="majorEastAsia"/>
        </w:rPr>
        <w:t>fluegel</w:t>
      </w:r>
      <w:proofErr w:type="spellEnd"/>
      <w:r>
        <w:rPr>
          <w:rStyle w:val="Hervorhebung"/>
          <w:rFonts w:eastAsiaTheme="majorEastAsia"/>
        </w:rPr>
        <w:t xml:space="preserve"> </w:t>
      </w:r>
      <w:proofErr w:type="spellStart"/>
      <w:r>
        <w:rPr>
          <w:rStyle w:val="Hervorhebung"/>
          <w:rFonts w:eastAsiaTheme="majorEastAsia"/>
        </w:rPr>
        <w:t>niderliessen</w:t>
      </w:r>
      <w:proofErr w:type="spellEnd"/>
      <w:r>
        <w:rPr>
          <w:rStyle w:val="Hervorhebung"/>
          <w:rFonts w:eastAsiaTheme="majorEastAsia"/>
        </w:rPr>
        <w:t xml:space="preserve"> so donnerts im </w:t>
      </w:r>
      <w:proofErr w:type="spellStart"/>
      <w:r>
        <w:rPr>
          <w:rStyle w:val="Hervorhebung"/>
          <w:rFonts w:eastAsiaTheme="majorEastAsia"/>
        </w:rPr>
        <w:t>Himel</w:t>
      </w:r>
      <w:proofErr w:type="spellEnd"/>
      <w:r>
        <w:rPr>
          <w:rStyle w:val="Hervorhebung"/>
          <w:rFonts w:eastAsiaTheme="majorEastAsia"/>
        </w:rPr>
        <w:t xml:space="preserve"> oben </w:t>
      </w:r>
      <w:proofErr w:type="spellStart"/>
      <w:r>
        <w:rPr>
          <w:rStyle w:val="Hervorhebung"/>
          <w:rFonts w:eastAsiaTheme="majorEastAsia"/>
        </w:rPr>
        <w:t>uber</w:t>
      </w:r>
      <w:proofErr w:type="spellEnd"/>
      <w:r>
        <w:rPr>
          <w:rStyle w:val="Hervorhebung"/>
          <w:rFonts w:eastAsiaTheme="majorEastAsia"/>
        </w:rPr>
        <w:t xml:space="preserve"> </w:t>
      </w:r>
      <w:proofErr w:type="spellStart"/>
      <w:r>
        <w:rPr>
          <w:rStyle w:val="Hervorhebung"/>
          <w:rFonts w:eastAsiaTheme="majorEastAsia"/>
        </w:rPr>
        <w:t>jnen</w:t>
      </w:r>
      <w:proofErr w:type="spellEnd"/>
      <w:r>
        <w:rPr>
          <w:rStyle w:val="Hervorhebung"/>
          <w:rFonts w:eastAsiaTheme="majorEastAsia"/>
        </w:rPr>
        <w:t>.</w:t>
      </w:r>
      <w:r>
        <w:t xml:space="preserve"> </w:t>
      </w:r>
    </w:p>
    <w:p w14:paraId="49994136" w14:textId="77777777" w:rsidR="0049086B" w:rsidRDefault="0049086B" w:rsidP="0049086B">
      <w:pPr>
        <w:pStyle w:val="StandardWeb"/>
      </w:pPr>
      <w:r>
        <w:t xml:space="preserve">In </w:t>
      </w:r>
      <w:proofErr w:type="spellStart"/>
      <w:r>
        <w:t>disem</w:t>
      </w:r>
      <w:proofErr w:type="spellEnd"/>
      <w:r>
        <w:t xml:space="preserve"> </w:t>
      </w:r>
      <w:proofErr w:type="spellStart"/>
      <w:r>
        <w:t>Fuenfften</w:t>
      </w:r>
      <w:proofErr w:type="spellEnd"/>
      <w:r>
        <w:t xml:space="preserve"> teil last uns </w:t>
      </w:r>
      <w:proofErr w:type="spellStart"/>
      <w:r>
        <w:t>hoeren</w:t>
      </w:r>
      <w:proofErr w:type="spellEnd"/>
      <w:r>
        <w:t xml:space="preserve">. </w:t>
      </w:r>
    </w:p>
    <w:p w14:paraId="176792A8" w14:textId="77777777" w:rsidR="0049086B" w:rsidRDefault="0049086B" w:rsidP="0049086B">
      <w:pPr>
        <w:pStyle w:val="berschrift3"/>
      </w:pPr>
      <w:r>
        <w:t xml:space="preserve">Von der </w:t>
      </w:r>
      <w:proofErr w:type="spellStart"/>
      <w:r>
        <w:t>gestalt</w:t>
      </w:r>
      <w:proofErr w:type="spellEnd"/>
      <w:r>
        <w:t xml:space="preserve"> des </w:t>
      </w:r>
      <w:proofErr w:type="spellStart"/>
      <w:r>
        <w:t>Himels</w:t>
      </w:r>
      <w:proofErr w:type="spellEnd"/>
      <w:r>
        <w:t xml:space="preserve"> als ein </w:t>
      </w:r>
      <w:proofErr w:type="spellStart"/>
      <w:r>
        <w:t>Christall</w:t>
      </w:r>
      <w:proofErr w:type="spellEnd"/>
      <w:r>
        <w:t xml:space="preserve"> schrecklich </w:t>
      </w:r>
      <w:proofErr w:type="spellStart"/>
      <w:r>
        <w:t>uber</w:t>
      </w:r>
      <w:proofErr w:type="spellEnd"/>
      <w:r>
        <w:t xml:space="preserve"> den </w:t>
      </w:r>
      <w:proofErr w:type="spellStart"/>
      <w:r>
        <w:t>thieren</w:t>
      </w:r>
      <w:proofErr w:type="spellEnd"/>
      <w:r>
        <w:t xml:space="preserve"> </w:t>
      </w:r>
      <w:proofErr w:type="spellStart"/>
      <w:r>
        <w:t>ausgebreittet</w:t>
      </w:r>
      <w:proofErr w:type="spellEnd"/>
      <w:r>
        <w:t xml:space="preserve">: von der </w:t>
      </w:r>
      <w:proofErr w:type="spellStart"/>
      <w:r>
        <w:t>theire</w:t>
      </w:r>
      <w:proofErr w:type="spellEnd"/>
      <w:r>
        <w:t xml:space="preserve"> </w:t>
      </w:r>
      <w:proofErr w:type="spellStart"/>
      <w:r>
        <w:t>fluegel</w:t>
      </w:r>
      <w:proofErr w:type="spellEnd"/>
      <w:r>
        <w:t xml:space="preserve"> stracks unterm </w:t>
      </w:r>
      <w:proofErr w:type="spellStart"/>
      <w:r>
        <w:t>Himel</w:t>
      </w:r>
      <w:proofErr w:type="spellEnd"/>
      <w:r>
        <w:t xml:space="preserve"> </w:t>
      </w:r>
      <w:proofErr w:type="spellStart"/>
      <w:r>
        <w:t>gegenander</w:t>
      </w:r>
      <w:proofErr w:type="spellEnd"/>
      <w:r>
        <w:t xml:space="preserve"> stehend und der </w:t>
      </w:r>
      <w:proofErr w:type="spellStart"/>
      <w:r>
        <w:t>thiere</w:t>
      </w:r>
      <w:proofErr w:type="spellEnd"/>
      <w:r>
        <w:t xml:space="preserve"> leibe bedeckend: von dem rauschen der </w:t>
      </w:r>
      <w:proofErr w:type="spellStart"/>
      <w:r>
        <w:t>fluegel</w:t>
      </w:r>
      <w:proofErr w:type="spellEnd"/>
      <w:r>
        <w:t xml:space="preserve"> wie </w:t>
      </w:r>
      <w:proofErr w:type="spellStart"/>
      <w:r>
        <w:t>grosse</w:t>
      </w:r>
      <w:proofErr w:type="spellEnd"/>
      <w:r>
        <w:t xml:space="preserve"> </w:t>
      </w:r>
      <w:proofErr w:type="spellStart"/>
      <w:r>
        <w:t>wasser</w:t>
      </w:r>
      <w:proofErr w:type="spellEnd"/>
      <w:r>
        <w:t xml:space="preserve"> wie ein </w:t>
      </w:r>
      <w:proofErr w:type="spellStart"/>
      <w:r>
        <w:t>Allmechtig</w:t>
      </w:r>
      <w:proofErr w:type="spellEnd"/>
      <w:r>
        <w:t xml:space="preserve"> </w:t>
      </w:r>
      <w:proofErr w:type="spellStart"/>
      <w:r>
        <w:t>gedoene</w:t>
      </w:r>
      <w:proofErr w:type="spellEnd"/>
      <w:r>
        <w:t xml:space="preserve"> wie ein </w:t>
      </w:r>
      <w:proofErr w:type="spellStart"/>
      <w:r>
        <w:t>heergedumel</w:t>
      </w:r>
      <w:proofErr w:type="spellEnd"/>
      <w:r>
        <w:t xml:space="preserve">: vom </w:t>
      </w:r>
      <w:proofErr w:type="spellStart"/>
      <w:r>
        <w:t>donner</w:t>
      </w:r>
      <w:proofErr w:type="spellEnd"/>
      <w:r>
        <w:t xml:space="preserve"> im </w:t>
      </w:r>
      <w:proofErr w:type="spellStart"/>
      <w:r>
        <w:t>Himel</w:t>
      </w:r>
      <w:proofErr w:type="spellEnd"/>
      <w:r>
        <w:t xml:space="preserve"> wenn die </w:t>
      </w:r>
      <w:proofErr w:type="spellStart"/>
      <w:r>
        <w:t>thiere</w:t>
      </w:r>
      <w:proofErr w:type="spellEnd"/>
      <w:r>
        <w:t xml:space="preserve"> stehen und die </w:t>
      </w:r>
      <w:proofErr w:type="spellStart"/>
      <w:r>
        <w:t>fluegel</w:t>
      </w:r>
      <w:proofErr w:type="spellEnd"/>
      <w:r>
        <w:t xml:space="preserve"> </w:t>
      </w:r>
      <w:proofErr w:type="spellStart"/>
      <w:r>
        <w:t>niderlassen</w:t>
      </w:r>
      <w:proofErr w:type="spellEnd"/>
      <w:r>
        <w:t>.</w:t>
      </w:r>
    </w:p>
    <w:p w14:paraId="7B71E8EE" w14:textId="77777777" w:rsidR="0049086B" w:rsidRDefault="0049086B" w:rsidP="0049086B">
      <w:pPr>
        <w:pStyle w:val="StandardWeb"/>
      </w:pPr>
      <w:r>
        <w:t xml:space="preserve">Oben </w:t>
      </w:r>
      <w:proofErr w:type="spellStart"/>
      <w:r>
        <w:t>uber</w:t>
      </w:r>
      <w:proofErr w:type="spellEnd"/>
      <w:r>
        <w:t xml:space="preserve"> den </w:t>
      </w:r>
      <w:proofErr w:type="spellStart"/>
      <w:r>
        <w:t>thieren</w:t>
      </w:r>
      <w:proofErr w:type="spellEnd"/>
      <w:r>
        <w:t xml:space="preserve"> </w:t>
      </w:r>
      <w:proofErr w:type="spellStart"/>
      <w:r>
        <w:t>gestalt</w:t>
      </w:r>
      <w:proofErr w:type="spellEnd"/>
      <w:r>
        <w:t xml:space="preserve"> sein wie der </w:t>
      </w:r>
      <w:proofErr w:type="spellStart"/>
      <w:r>
        <w:t>Himel</w:t>
      </w:r>
      <w:proofErr w:type="spellEnd"/>
      <w:r>
        <w:t xml:space="preserve"> </w:t>
      </w:r>
      <w:proofErr w:type="spellStart"/>
      <w:r>
        <w:t>deuttet</w:t>
      </w:r>
      <w:proofErr w:type="spellEnd"/>
      <w:r>
        <w:t xml:space="preserve"> / das CHRISTI Reich </w:t>
      </w:r>
      <w:proofErr w:type="spellStart"/>
      <w:r>
        <w:t>auff</w:t>
      </w:r>
      <w:proofErr w:type="spellEnd"/>
      <w:r>
        <w:t xml:space="preserve"> erden das Evangelisch </w:t>
      </w:r>
      <w:proofErr w:type="spellStart"/>
      <w:r>
        <w:t>predigampt</w:t>
      </w:r>
      <w:proofErr w:type="spellEnd"/>
      <w:r>
        <w:t xml:space="preserve"> und </w:t>
      </w:r>
      <w:proofErr w:type="spellStart"/>
      <w:r>
        <w:t>bekendnis</w:t>
      </w:r>
      <w:proofErr w:type="spellEnd"/>
      <w:r>
        <w:t xml:space="preserve"> der Christen ein Geistlich und </w:t>
      </w:r>
      <w:proofErr w:type="spellStart"/>
      <w:r>
        <w:t>Himelisch</w:t>
      </w:r>
      <w:proofErr w:type="spellEnd"/>
      <w:r>
        <w:t xml:space="preserve"> Regiment sein / daher auch CHRISTI Prediger und Apostel </w:t>
      </w:r>
      <w:proofErr w:type="spellStart"/>
      <w:r>
        <w:t>Himel</w:t>
      </w:r>
      <w:proofErr w:type="spellEnd"/>
      <w:r>
        <w:t xml:space="preserve"> und Firmament </w:t>
      </w:r>
      <w:proofErr w:type="spellStart"/>
      <w:r>
        <w:t>genennet</w:t>
      </w:r>
      <w:proofErr w:type="spellEnd"/>
      <w:r>
        <w:t xml:space="preserve"> werden </w:t>
      </w:r>
      <w:proofErr w:type="spellStart"/>
      <w:r>
        <w:t>Psal</w:t>
      </w:r>
      <w:proofErr w:type="spellEnd"/>
      <w:r>
        <w:t xml:space="preserve">. 19. </w:t>
      </w:r>
      <w:proofErr w:type="spellStart"/>
      <w:r>
        <w:t>Dises</w:t>
      </w:r>
      <w:proofErr w:type="spellEnd"/>
      <w:r>
        <w:t xml:space="preserve"> </w:t>
      </w:r>
      <w:proofErr w:type="spellStart"/>
      <w:r>
        <w:t>Himels</w:t>
      </w:r>
      <w:proofErr w:type="spellEnd"/>
      <w:r>
        <w:t xml:space="preserve"> </w:t>
      </w:r>
      <w:proofErr w:type="spellStart"/>
      <w:r>
        <w:t>gestalt</w:t>
      </w:r>
      <w:proofErr w:type="spellEnd"/>
      <w:r>
        <w:t xml:space="preserve"> als einen </w:t>
      </w:r>
      <w:proofErr w:type="spellStart"/>
      <w:r>
        <w:t>Christalle</w:t>
      </w:r>
      <w:proofErr w:type="spellEnd"/>
      <w:r>
        <w:t xml:space="preserve"> schrecklich sein / das Evangelische </w:t>
      </w:r>
      <w:proofErr w:type="spellStart"/>
      <w:r>
        <w:t>Predigampt</w:t>
      </w:r>
      <w:proofErr w:type="spellEnd"/>
      <w:r>
        <w:t xml:space="preserve"> und die Christenheit </w:t>
      </w:r>
      <w:proofErr w:type="spellStart"/>
      <w:r>
        <w:t>auff</w:t>
      </w:r>
      <w:proofErr w:type="spellEnd"/>
      <w:r>
        <w:t xml:space="preserve"> erden so heilig und </w:t>
      </w:r>
      <w:proofErr w:type="spellStart"/>
      <w:r>
        <w:t>herlich</w:t>
      </w:r>
      <w:proofErr w:type="spellEnd"/>
      <w:r>
        <w:t xml:space="preserve"> sein / das man </w:t>
      </w:r>
      <w:proofErr w:type="spellStart"/>
      <w:r>
        <w:t>fur</w:t>
      </w:r>
      <w:proofErr w:type="spellEnd"/>
      <w:r>
        <w:t xml:space="preserve"> </w:t>
      </w:r>
      <w:proofErr w:type="spellStart"/>
      <w:r>
        <w:t>grossen</w:t>
      </w:r>
      <w:proofErr w:type="spellEnd"/>
      <w:r>
        <w:t xml:space="preserve"> wundern und </w:t>
      </w:r>
      <w:proofErr w:type="spellStart"/>
      <w:r>
        <w:t>wolthatten</w:t>
      </w:r>
      <w:proofErr w:type="spellEnd"/>
      <w:r>
        <w:t xml:space="preserve"> Gottes in CHRISTO sich </w:t>
      </w:r>
      <w:proofErr w:type="spellStart"/>
      <w:r>
        <w:t>fur</w:t>
      </w:r>
      <w:proofErr w:type="spellEnd"/>
      <w:r>
        <w:t xml:space="preserve"> im furchten und </w:t>
      </w:r>
      <w:proofErr w:type="spellStart"/>
      <w:r>
        <w:t>jn</w:t>
      </w:r>
      <w:proofErr w:type="spellEnd"/>
      <w:r>
        <w:t xml:space="preserve"> lieben und loben </w:t>
      </w:r>
      <w:proofErr w:type="spellStart"/>
      <w:r>
        <w:t>mus</w:t>
      </w:r>
      <w:proofErr w:type="spellEnd"/>
      <w:r>
        <w:t xml:space="preserve"> / wie Jacob Ge. 28. sprach / wie heilig ist diese </w:t>
      </w:r>
      <w:proofErr w:type="spellStart"/>
      <w:r>
        <w:t>stette</w:t>
      </w:r>
      <w:proofErr w:type="spellEnd"/>
      <w:r>
        <w:t xml:space="preserve"> / Hie ist nichts anders denn Gottes haus und eine </w:t>
      </w:r>
      <w:proofErr w:type="spellStart"/>
      <w:r>
        <w:t>pfortte</w:t>
      </w:r>
      <w:proofErr w:type="spellEnd"/>
      <w:r>
        <w:t xml:space="preserve"> des </w:t>
      </w:r>
      <w:proofErr w:type="spellStart"/>
      <w:r>
        <w:t>Himels</w:t>
      </w:r>
      <w:proofErr w:type="spellEnd"/>
      <w:r>
        <w:t xml:space="preserve">. Des </w:t>
      </w:r>
      <w:proofErr w:type="spellStart"/>
      <w:r>
        <w:t>Himels</w:t>
      </w:r>
      <w:proofErr w:type="spellEnd"/>
      <w:r>
        <w:t xml:space="preserve"> </w:t>
      </w:r>
      <w:proofErr w:type="spellStart"/>
      <w:r>
        <w:t>gestalt</w:t>
      </w:r>
      <w:proofErr w:type="spellEnd"/>
      <w:r>
        <w:t xml:space="preserve"> gerad oben </w:t>
      </w:r>
      <w:proofErr w:type="spellStart"/>
      <w:r>
        <w:t>uber</w:t>
      </w:r>
      <w:proofErr w:type="spellEnd"/>
      <w:r>
        <w:t xml:space="preserve"> </w:t>
      </w:r>
      <w:proofErr w:type="spellStart"/>
      <w:r>
        <w:t>jnen</w:t>
      </w:r>
      <w:proofErr w:type="spellEnd"/>
      <w:r>
        <w:t xml:space="preserve"> </w:t>
      </w:r>
      <w:proofErr w:type="spellStart"/>
      <w:r>
        <w:t>ausgebreittet</w:t>
      </w:r>
      <w:proofErr w:type="spellEnd"/>
      <w:r>
        <w:t xml:space="preserve"> sein / </w:t>
      </w:r>
      <w:proofErr w:type="spellStart"/>
      <w:r>
        <w:t>deuttet</w:t>
      </w:r>
      <w:proofErr w:type="spellEnd"/>
      <w:r>
        <w:t xml:space="preserve"> / nicht alleine die Christen und </w:t>
      </w:r>
      <w:proofErr w:type="spellStart"/>
      <w:r>
        <w:t>prediger</w:t>
      </w:r>
      <w:proofErr w:type="spellEnd"/>
      <w:r>
        <w:t xml:space="preserve"> unter allen </w:t>
      </w:r>
      <w:proofErr w:type="spellStart"/>
      <w:r>
        <w:t>Himeln</w:t>
      </w:r>
      <w:proofErr w:type="spellEnd"/>
      <w:r>
        <w:t xml:space="preserve"> zugleich betten unser Vatter im </w:t>
      </w:r>
      <w:proofErr w:type="spellStart"/>
      <w:r>
        <w:t>Himel</w:t>
      </w:r>
      <w:proofErr w:type="spellEnd"/>
      <w:r>
        <w:t xml:space="preserve"> / sondern auch </w:t>
      </w:r>
      <w:proofErr w:type="spellStart"/>
      <w:r>
        <w:t>jrer</w:t>
      </w:r>
      <w:proofErr w:type="spellEnd"/>
      <w:r>
        <w:t xml:space="preserve"> aller </w:t>
      </w:r>
      <w:proofErr w:type="spellStart"/>
      <w:r>
        <w:t>wandel</w:t>
      </w:r>
      <w:proofErr w:type="spellEnd"/>
      <w:r>
        <w:t xml:space="preserve"> im </w:t>
      </w:r>
      <w:proofErr w:type="spellStart"/>
      <w:r>
        <w:t>Himel</w:t>
      </w:r>
      <w:proofErr w:type="spellEnd"/>
      <w:r>
        <w:t xml:space="preserve"> sein / als Paulus in aller </w:t>
      </w:r>
      <w:proofErr w:type="spellStart"/>
      <w:r>
        <w:t>namen</w:t>
      </w:r>
      <w:proofErr w:type="spellEnd"/>
      <w:r>
        <w:t xml:space="preserve"> spricht / von dannen </w:t>
      </w:r>
      <w:proofErr w:type="spellStart"/>
      <w:r>
        <w:t>wartten</w:t>
      </w:r>
      <w:proofErr w:type="spellEnd"/>
      <w:r>
        <w:t xml:space="preserve"> </w:t>
      </w:r>
      <w:proofErr w:type="spellStart"/>
      <w:r>
        <w:t>wartten</w:t>
      </w:r>
      <w:proofErr w:type="spellEnd"/>
      <w:r>
        <w:t xml:space="preserve"> wir unsers Heilandes JESU CHRISTI welcher unsern nichtigen leibe </w:t>
      </w:r>
      <w:proofErr w:type="spellStart"/>
      <w:r>
        <w:t>verkleren</w:t>
      </w:r>
      <w:proofErr w:type="spellEnd"/>
      <w:r>
        <w:t xml:space="preserve"> wird und seinem </w:t>
      </w:r>
      <w:proofErr w:type="spellStart"/>
      <w:r>
        <w:t>herlichen</w:t>
      </w:r>
      <w:proofErr w:type="spellEnd"/>
      <w:r>
        <w:t xml:space="preserve"> leib </w:t>
      </w:r>
      <w:proofErr w:type="spellStart"/>
      <w:r>
        <w:t>ehnlich</w:t>
      </w:r>
      <w:proofErr w:type="spellEnd"/>
      <w:r>
        <w:t xml:space="preserve"> machen. Daraus </w:t>
      </w:r>
      <w:proofErr w:type="spellStart"/>
      <w:r>
        <w:t>wolzuverstehen</w:t>
      </w:r>
      <w:proofErr w:type="spellEnd"/>
      <w:r>
        <w:t xml:space="preserve"> / das unterm </w:t>
      </w:r>
      <w:proofErr w:type="spellStart"/>
      <w:r>
        <w:t>Himel</w:t>
      </w:r>
      <w:proofErr w:type="spellEnd"/>
      <w:r>
        <w:t xml:space="preserve"> </w:t>
      </w:r>
      <w:proofErr w:type="spellStart"/>
      <w:r>
        <w:t>jre</w:t>
      </w:r>
      <w:proofErr w:type="spellEnd"/>
      <w:r>
        <w:t xml:space="preserve"> </w:t>
      </w:r>
      <w:proofErr w:type="spellStart"/>
      <w:r>
        <w:t>fluegel</w:t>
      </w:r>
      <w:proofErr w:type="spellEnd"/>
      <w:r>
        <w:t xml:space="preserve"> einen stracks gegen den andern stehen / nichts anders </w:t>
      </w:r>
      <w:proofErr w:type="spellStart"/>
      <w:r>
        <w:t>deutte</w:t>
      </w:r>
      <w:proofErr w:type="spellEnd"/>
      <w:r>
        <w:t xml:space="preserve"> / denn das </w:t>
      </w:r>
      <w:proofErr w:type="spellStart"/>
      <w:r>
        <w:t>Psal</w:t>
      </w:r>
      <w:proofErr w:type="spellEnd"/>
      <w:r>
        <w:t xml:space="preserve">. 19. </w:t>
      </w:r>
      <w:proofErr w:type="spellStart"/>
      <w:r>
        <w:t>geweissaget</w:t>
      </w:r>
      <w:proofErr w:type="spellEnd"/>
      <w:r>
        <w:t xml:space="preserve"> / Ein tag sagts dem andern und ein </w:t>
      </w:r>
      <w:proofErr w:type="spellStart"/>
      <w:r>
        <w:t>nacht</w:t>
      </w:r>
      <w:proofErr w:type="spellEnd"/>
      <w:r>
        <w:t xml:space="preserve"> </w:t>
      </w:r>
      <w:proofErr w:type="spellStart"/>
      <w:r>
        <w:t>thuts</w:t>
      </w:r>
      <w:proofErr w:type="spellEnd"/>
      <w:r>
        <w:t xml:space="preserve"> kund der andern / Es ist keine </w:t>
      </w:r>
      <w:proofErr w:type="spellStart"/>
      <w:r>
        <w:t>sprache</w:t>
      </w:r>
      <w:proofErr w:type="spellEnd"/>
      <w:r>
        <w:t xml:space="preserve"> noch rede da man </w:t>
      </w:r>
      <w:proofErr w:type="spellStart"/>
      <w:r>
        <w:t>jre</w:t>
      </w:r>
      <w:proofErr w:type="spellEnd"/>
      <w:r>
        <w:t xml:space="preserve"> </w:t>
      </w:r>
      <w:proofErr w:type="spellStart"/>
      <w:r>
        <w:t>stim</w:t>
      </w:r>
      <w:proofErr w:type="spellEnd"/>
      <w:r>
        <w:t xml:space="preserve"> nicht </w:t>
      </w:r>
      <w:proofErr w:type="spellStart"/>
      <w:r>
        <w:t>hoere</w:t>
      </w:r>
      <w:proofErr w:type="spellEnd"/>
      <w:r>
        <w:t xml:space="preserve"> / alle </w:t>
      </w:r>
      <w:proofErr w:type="spellStart"/>
      <w:r>
        <w:t>prediger</w:t>
      </w:r>
      <w:proofErr w:type="spellEnd"/>
      <w:r>
        <w:t xml:space="preserve"> an allen </w:t>
      </w:r>
      <w:proofErr w:type="spellStart"/>
      <w:r>
        <w:t>ortten</w:t>
      </w:r>
      <w:proofErr w:type="spellEnd"/>
      <w:r>
        <w:t xml:space="preserve"> sprechen wie Paulus </w:t>
      </w:r>
      <w:proofErr w:type="spellStart"/>
      <w:r>
        <w:t>Ac</w:t>
      </w:r>
      <w:proofErr w:type="spellEnd"/>
      <w:r>
        <w:t xml:space="preserve">. 17. Gott </w:t>
      </w:r>
      <w:proofErr w:type="spellStart"/>
      <w:r>
        <w:t>gebeutt</w:t>
      </w:r>
      <w:proofErr w:type="spellEnd"/>
      <w:r>
        <w:t xml:space="preserve"> allen </w:t>
      </w:r>
      <w:proofErr w:type="spellStart"/>
      <w:r>
        <w:t>menschen</w:t>
      </w:r>
      <w:proofErr w:type="spellEnd"/>
      <w:r>
        <w:t xml:space="preserve"> an allen </w:t>
      </w:r>
      <w:proofErr w:type="spellStart"/>
      <w:r>
        <w:t>ortten</w:t>
      </w:r>
      <w:proofErr w:type="spellEnd"/>
      <w:r>
        <w:t xml:space="preserve"> </w:t>
      </w:r>
      <w:proofErr w:type="spellStart"/>
      <w:r>
        <w:t>zubussen</w:t>
      </w:r>
      <w:proofErr w:type="spellEnd"/>
      <w:r>
        <w:t xml:space="preserve"> und </w:t>
      </w:r>
      <w:proofErr w:type="spellStart"/>
      <w:r>
        <w:t>zuglewben</w:t>
      </w:r>
      <w:proofErr w:type="spellEnd"/>
      <w:r>
        <w:t xml:space="preserve"> an CHRISTUM durch welchen er den Kreis der erden richten </w:t>
      </w:r>
      <w:proofErr w:type="spellStart"/>
      <w:r>
        <w:t>wil</w:t>
      </w:r>
      <w:proofErr w:type="spellEnd"/>
      <w:r>
        <w:t xml:space="preserve">. Eines </w:t>
      </w:r>
      <w:proofErr w:type="spellStart"/>
      <w:r>
        <w:t>jglichen</w:t>
      </w:r>
      <w:proofErr w:type="spellEnd"/>
      <w:r>
        <w:t xml:space="preserve"> leib aber von zween </w:t>
      </w:r>
      <w:proofErr w:type="spellStart"/>
      <w:r>
        <w:t>fluegeln</w:t>
      </w:r>
      <w:proofErr w:type="spellEnd"/>
      <w:r>
        <w:t xml:space="preserve"> bedeckt werden / </w:t>
      </w:r>
      <w:proofErr w:type="spellStart"/>
      <w:r>
        <w:t>bedeuttet</w:t>
      </w:r>
      <w:proofErr w:type="spellEnd"/>
      <w:r>
        <w:t xml:space="preserve"> / aller </w:t>
      </w:r>
      <w:proofErr w:type="spellStart"/>
      <w:r>
        <w:t>prediger</w:t>
      </w:r>
      <w:proofErr w:type="spellEnd"/>
      <w:r>
        <w:t xml:space="preserve"> und Christen </w:t>
      </w:r>
      <w:proofErr w:type="spellStart"/>
      <w:r>
        <w:t>wercke</w:t>
      </w:r>
      <w:proofErr w:type="spellEnd"/>
      <w:r>
        <w:t xml:space="preserve"> und </w:t>
      </w:r>
      <w:proofErr w:type="spellStart"/>
      <w:r>
        <w:t>verdienste</w:t>
      </w:r>
      <w:proofErr w:type="spellEnd"/>
      <w:r>
        <w:t xml:space="preserve"> </w:t>
      </w:r>
      <w:proofErr w:type="spellStart"/>
      <w:r>
        <w:t>fur</w:t>
      </w:r>
      <w:proofErr w:type="spellEnd"/>
      <w:r>
        <w:t xml:space="preserve"> Gottes </w:t>
      </w:r>
      <w:proofErr w:type="spellStart"/>
      <w:r>
        <w:t>gerichte</w:t>
      </w:r>
      <w:proofErr w:type="spellEnd"/>
      <w:r>
        <w:t xml:space="preserve"> mit des </w:t>
      </w:r>
      <w:proofErr w:type="spellStart"/>
      <w:r>
        <w:t>gesetzs</w:t>
      </w:r>
      <w:proofErr w:type="spellEnd"/>
      <w:r>
        <w:t xml:space="preserve"> fluchen so bedeckt werden das sich keiner </w:t>
      </w:r>
      <w:proofErr w:type="spellStart"/>
      <w:r>
        <w:t>fur</w:t>
      </w:r>
      <w:proofErr w:type="spellEnd"/>
      <w:r>
        <w:t xml:space="preserve"> Gott seines </w:t>
      </w:r>
      <w:proofErr w:type="spellStart"/>
      <w:r>
        <w:t>tichten</w:t>
      </w:r>
      <w:proofErr w:type="spellEnd"/>
      <w:r>
        <w:t xml:space="preserve"> und </w:t>
      </w:r>
      <w:proofErr w:type="spellStart"/>
      <w:r>
        <w:t>thuns</w:t>
      </w:r>
      <w:proofErr w:type="spellEnd"/>
      <w:r>
        <w:t xml:space="preserve"> </w:t>
      </w:r>
      <w:proofErr w:type="spellStart"/>
      <w:r>
        <w:t>rhumen</w:t>
      </w:r>
      <w:proofErr w:type="spellEnd"/>
      <w:r>
        <w:t xml:space="preserve"> kann sondern ein </w:t>
      </w:r>
      <w:proofErr w:type="spellStart"/>
      <w:r>
        <w:t>jglicher</w:t>
      </w:r>
      <w:proofErr w:type="spellEnd"/>
      <w:r>
        <w:t xml:space="preserve"> sagen </w:t>
      </w:r>
      <w:proofErr w:type="spellStart"/>
      <w:r>
        <w:t>mus</w:t>
      </w:r>
      <w:proofErr w:type="spellEnd"/>
      <w:r>
        <w:t xml:space="preserve"> wie David </w:t>
      </w:r>
      <w:proofErr w:type="spellStart"/>
      <w:r>
        <w:t>Psal</w:t>
      </w:r>
      <w:proofErr w:type="spellEnd"/>
      <w:r>
        <w:t xml:space="preserve">. 144. Gehe nicht ins </w:t>
      </w:r>
      <w:proofErr w:type="spellStart"/>
      <w:r>
        <w:t>gericht</w:t>
      </w:r>
      <w:proofErr w:type="spellEnd"/>
      <w:r>
        <w:t xml:space="preserve"> mit deinem Knecht denn </w:t>
      </w:r>
      <w:proofErr w:type="spellStart"/>
      <w:r>
        <w:t>fur</w:t>
      </w:r>
      <w:proofErr w:type="spellEnd"/>
      <w:r>
        <w:t xml:space="preserve"> dir wird kein lebendiger gerecht: mit dem </w:t>
      </w:r>
      <w:proofErr w:type="spellStart"/>
      <w:r>
        <w:t>glawben</w:t>
      </w:r>
      <w:proofErr w:type="spellEnd"/>
      <w:r>
        <w:t xml:space="preserve"> an CHRISTUM aber in solchen </w:t>
      </w:r>
      <w:proofErr w:type="spellStart"/>
      <w:r>
        <w:t>verheissungen</w:t>
      </w:r>
      <w:proofErr w:type="spellEnd"/>
      <w:r>
        <w:t xml:space="preserve"> </w:t>
      </w:r>
      <w:proofErr w:type="spellStart"/>
      <w:r>
        <w:t>gegrundet</w:t>
      </w:r>
      <w:proofErr w:type="spellEnd"/>
      <w:r>
        <w:t xml:space="preserve"> Da. 9. Die </w:t>
      </w:r>
      <w:proofErr w:type="spellStart"/>
      <w:r>
        <w:t>missethat</w:t>
      </w:r>
      <w:proofErr w:type="spellEnd"/>
      <w:r>
        <w:t xml:space="preserve"> ist </w:t>
      </w:r>
      <w:proofErr w:type="spellStart"/>
      <w:r>
        <w:t>versuenet</w:t>
      </w:r>
      <w:proofErr w:type="spellEnd"/>
      <w:r>
        <w:t xml:space="preserve"> durch den allerheiligsten und Esa. 43. Ich </w:t>
      </w:r>
      <w:proofErr w:type="spellStart"/>
      <w:r>
        <w:t>wil</w:t>
      </w:r>
      <w:proofErr w:type="spellEnd"/>
      <w:r>
        <w:t xml:space="preserve"> </w:t>
      </w:r>
      <w:proofErr w:type="spellStart"/>
      <w:r>
        <w:t>irer</w:t>
      </w:r>
      <w:proofErr w:type="spellEnd"/>
      <w:r>
        <w:t xml:space="preserve"> </w:t>
      </w:r>
      <w:proofErr w:type="spellStart"/>
      <w:r>
        <w:t>suende</w:t>
      </w:r>
      <w:proofErr w:type="spellEnd"/>
      <w:r>
        <w:t xml:space="preserve"> </w:t>
      </w:r>
      <w:proofErr w:type="spellStart"/>
      <w:r>
        <w:t>nimermehr</w:t>
      </w:r>
      <w:proofErr w:type="spellEnd"/>
      <w:r>
        <w:t xml:space="preserve"> </w:t>
      </w:r>
      <w:proofErr w:type="spellStart"/>
      <w:r>
        <w:t>gedencken</w:t>
      </w:r>
      <w:proofErr w:type="spellEnd"/>
      <w:r>
        <w:t xml:space="preserve"> / alle </w:t>
      </w:r>
      <w:proofErr w:type="spellStart"/>
      <w:r>
        <w:t>suende</w:t>
      </w:r>
      <w:proofErr w:type="spellEnd"/>
      <w:r>
        <w:t xml:space="preserve"> </w:t>
      </w:r>
      <w:proofErr w:type="spellStart"/>
      <w:r>
        <w:t>fur</w:t>
      </w:r>
      <w:proofErr w:type="spellEnd"/>
      <w:r>
        <w:t xml:space="preserve"> Gottes </w:t>
      </w:r>
      <w:proofErr w:type="spellStart"/>
      <w:r>
        <w:t>gericht</w:t>
      </w:r>
      <w:proofErr w:type="spellEnd"/>
      <w:r>
        <w:t xml:space="preserve"> so bedeckt werden das keine </w:t>
      </w:r>
      <w:proofErr w:type="spellStart"/>
      <w:r>
        <w:t>fur</w:t>
      </w:r>
      <w:proofErr w:type="spellEnd"/>
      <w:r>
        <w:t xml:space="preserve"> Gottes </w:t>
      </w:r>
      <w:proofErr w:type="spellStart"/>
      <w:r>
        <w:t>gericht</w:t>
      </w:r>
      <w:proofErr w:type="spellEnd"/>
      <w:r>
        <w:t xml:space="preserve"> ewiglich </w:t>
      </w:r>
      <w:proofErr w:type="spellStart"/>
      <w:r>
        <w:t>komen</w:t>
      </w:r>
      <w:proofErr w:type="spellEnd"/>
      <w:r>
        <w:t xml:space="preserve"> </w:t>
      </w:r>
      <w:proofErr w:type="spellStart"/>
      <w:r>
        <w:t>sol</w:t>
      </w:r>
      <w:proofErr w:type="spellEnd"/>
      <w:r>
        <w:t xml:space="preserve"> / gerade wie Micha spricht / Wo ist solch ein Gott wie du bist der </w:t>
      </w:r>
      <w:proofErr w:type="spellStart"/>
      <w:r>
        <w:t>suend</w:t>
      </w:r>
      <w:proofErr w:type="spellEnd"/>
      <w:r>
        <w:t xml:space="preserve"> vergibt und </w:t>
      </w:r>
      <w:proofErr w:type="spellStart"/>
      <w:r>
        <w:t>wirfft</w:t>
      </w:r>
      <w:proofErr w:type="spellEnd"/>
      <w:r>
        <w:t xml:space="preserve"> alle unsere </w:t>
      </w:r>
      <w:proofErr w:type="spellStart"/>
      <w:r>
        <w:t>missethat</w:t>
      </w:r>
      <w:proofErr w:type="spellEnd"/>
      <w:r>
        <w:t xml:space="preserve"> in die </w:t>
      </w:r>
      <w:proofErr w:type="spellStart"/>
      <w:r>
        <w:t>tieffe</w:t>
      </w:r>
      <w:proofErr w:type="spellEnd"/>
      <w:r>
        <w:t xml:space="preserve"> des Meers? </w:t>
      </w:r>
    </w:p>
    <w:p w14:paraId="5C01F19D" w14:textId="77777777" w:rsidR="0049086B" w:rsidRDefault="0049086B" w:rsidP="0049086B">
      <w:pPr>
        <w:pStyle w:val="StandardWeb"/>
      </w:pPr>
      <w:r>
        <w:t xml:space="preserve">Sintemal aber durch </w:t>
      </w:r>
      <w:proofErr w:type="spellStart"/>
      <w:r>
        <w:t>fluegel</w:t>
      </w:r>
      <w:proofErr w:type="spellEnd"/>
      <w:r>
        <w:t xml:space="preserve"> das </w:t>
      </w:r>
      <w:proofErr w:type="spellStart"/>
      <w:r>
        <w:t>Predigampt</w:t>
      </w:r>
      <w:proofErr w:type="spellEnd"/>
      <w:r>
        <w:t xml:space="preserve">: durch rauschen und gehen der </w:t>
      </w:r>
      <w:proofErr w:type="spellStart"/>
      <w:r>
        <w:t>fluegel</w:t>
      </w:r>
      <w:proofErr w:type="spellEnd"/>
      <w:r>
        <w:t xml:space="preserve"> gewaltiglich predigen: durch </w:t>
      </w:r>
      <w:proofErr w:type="spellStart"/>
      <w:r>
        <w:t>grosse</w:t>
      </w:r>
      <w:proofErr w:type="spellEnd"/>
      <w:r>
        <w:t xml:space="preserve"> </w:t>
      </w:r>
      <w:proofErr w:type="spellStart"/>
      <w:r>
        <w:t>wasser</w:t>
      </w:r>
      <w:proofErr w:type="spellEnd"/>
      <w:r>
        <w:t xml:space="preserve"> rauschen viel </w:t>
      </w:r>
      <w:proofErr w:type="spellStart"/>
      <w:r>
        <w:t>volcker</w:t>
      </w:r>
      <w:proofErr w:type="spellEnd"/>
      <w:r>
        <w:t xml:space="preserve"> eines teils zufallen dem Evangelio wie Esa. 2. Eins teils dawider brausen als das Meer </w:t>
      </w:r>
      <w:proofErr w:type="spellStart"/>
      <w:r>
        <w:t>Psal</w:t>
      </w:r>
      <w:proofErr w:type="spellEnd"/>
      <w:r>
        <w:t xml:space="preserve">. 93. Durch </w:t>
      </w:r>
      <w:proofErr w:type="spellStart"/>
      <w:r>
        <w:t>gedoene</w:t>
      </w:r>
      <w:proofErr w:type="spellEnd"/>
      <w:r>
        <w:t xml:space="preserve"> des </w:t>
      </w:r>
      <w:proofErr w:type="spellStart"/>
      <w:r>
        <w:t>Allmechtigen</w:t>
      </w:r>
      <w:proofErr w:type="spellEnd"/>
      <w:r>
        <w:t xml:space="preserve"> das Evangelion eine Gottes </w:t>
      </w:r>
      <w:proofErr w:type="spellStart"/>
      <w:r>
        <w:t>krafft</w:t>
      </w:r>
      <w:proofErr w:type="spellEnd"/>
      <w:r>
        <w:t xml:space="preserve"> zur </w:t>
      </w:r>
      <w:proofErr w:type="spellStart"/>
      <w:r>
        <w:t>selickeit</w:t>
      </w:r>
      <w:proofErr w:type="spellEnd"/>
      <w:r>
        <w:t xml:space="preserve"> allen </w:t>
      </w:r>
      <w:proofErr w:type="spellStart"/>
      <w:r>
        <w:t>glewbigen</w:t>
      </w:r>
      <w:proofErr w:type="spellEnd"/>
      <w:r>
        <w:t xml:space="preserve">: durch </w:t>
      </w:r>
      <w:proofErr w:type="spellStart"/>
      <w:r>
        <w:t>getuemel</w:t>
      </w:r>
      <w:proofErr w:type="spellEnd"/>
      <w:r>
        <w:t xml:space="preserve"> im Heer / </w:t>
      </w:r>
      <w:proofErr w:type="spellStart"/>
      <w:r>
        <w:t>zwittracht</w:t>
      </w:r>
      <w:proofErr w:type="spellEnd"/>
      <w:r>
        <w:t xml:space="preserve"> </w:t>
      </w:r>
      <w:proofErr w:type="spellStart"/>
      <w:r>
        <w:t>uber</w:t>
      </w:r>
      <w:proofErr w:type="spellEnd"/>
      <w:r>
        <w:t xml:space="preserve"> dem Evangelio vom Satan erreget so mit Gottes </w:t>
      </w:r>
      <w:proofErr w:type="spellStart"/>
      <w:r>
        <w:t>Wortt</w:t>
      </w:r>
      <w:proofErr w:type="spellEnd"/>
      <w:r>
        <w:t xml:space="preserve"> angegriffen: </w:t>
      </w:r>
      <w:proofErr w:type="spellStart"/>
      <w:r>
        <w:t>zuvestehen</w:t>
      </w:r>
      <w:proofErr w:type="spellEnd"/>
      <w:r>
        <w:t xml:space="preserve"> ist.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ich </w:t>
      </w:r>
      <w:proofErr w:type="spellStart"/>
      <w:r>
        <w:t>hoeret</w:t>
      </w:r>
      <w:proofErr w:type="spellEnd"/>
      <w:r>
        <w:t xml:space="preserve"> die </w:t>
      </w:r>
      <w:proofErr w:type="spellStart"/>
      <w:r>
        <w:t>fluegel</w:t>
      </w:r>
      <w:proofErr w:type="spellEnd"/>
      <w:r>
        <w:t xml:space="preserve"> rauschen wie </w:t>
      </w:r>
      <w:proofErr w:type="spellStart"/>
      <w:r>
        <w:t>grosse</w:t>
      </w:r>
      <w:proofErr w:type="spellEnd"/>
      <w:r>
        <w:t xml:space="preserve"> </w:t>
      </w:r>
      <w:proofErr w:type="spellStart"/>
      <w:r>
        <w:t>wasser</w:t>
      </w:r>
      <w:proofErr w:type="spellEnd"/>
      <w:r>
        <w:t xml:space="preserve"> und wie ein </w:t>
      </w:r>
      <w:proofErr w:type="spellStart"/>
      <w:r>
        <w:t>gedoene</w:t>
      </w:r>
      <w:proofErr w:type="spellEnd"/>
      <w:r>
        <w:t xml:space="preserve"> des </w:t>
      </w:r>
      <w:proofErr w:type="spellStart"/>
      <w:r>
        <w:t>Allmechtigen</w:t>
      </w:r>
      <w:proofErr w:type="spellEnd"/>
      <w:r>
        <w:t xml:space="preserve"> wenn sie </w:t>
      </w:r>
      <w:proofErr w:type="spellStart"/>
      <w:r>
        <w:t>giengen</w:t>
      </w:r>
      <w:proofErr w:type="spellEnd"/>
      <w:r>
        <w:t xml:space="preserve"> und wie ein </w:t>
      </w:r>
      <w:proofErr w:type="spellStart"/>
      <w:r>
        <w:t>getuemel</w:t>
      </w:r>
      <w:proofErr w:type="spellEnd"/>
      <w:r>
        <w:t xml:space="preserve"> in einem Heer) </w:t>
      </w:r>
      <w:proofErr w:type="spellStart"/>
      <w:r>
        <w:t>deutten</w:t>
      </w:r>
      <w:proofErr w:type="spellEnd"/>
      <w:r>
        <w:t xml:space="preserve"> / wenn Gottes alle </w:t>
      </w:r>
      <w:proofErr w:type="spellStart"/>
      <w:r>
        <w:t>verheissunge</w:t>
      </w:r>
      <w:proofErr w:type="spellEnd"/>
      <w:r>
        <w:t xml:space="preserve"> durch CHRISTUM </w:t>
      </w:r>
      <w:proofErr w:type="spellStart"/>
      <w:r>
        <w:t>erfullet</w:t>
      </w:r>
      <w:proofErr w:type="spellEnd"/>
      <w:r>
        <w:t xml:space="preserve"> und sein Evangelion von Aposteln erstlich zu Jerusalem darnach in aller Welt gepredigt werden / so werden alle Gottes und </w:t>
      </w:r>
      <w:proofErr w:type="spellStart"/>
      <w:r>
        <w:t>Gotzendiener</w:t>
      </w:r>
      <w:proofErr w:type="spellEnd"/>
      <w:r>
        <w:t xml:space="preserve"> in aller Welt erschrecken </w:t>
      </w:r>
      <w:proofErr w:type="spellStart"/>
      <w:r>
        <w:t>zusuendenundschanden</w:t>
      </w:r>
      <w:proofErr w:type="spellEnd"/>
      <w:r>
        <w:t xml:space="preserve"> werden </w:t>
      </w:r>
      <w:proofErr w:type="spellStart"/>
      <w:r>
        <w:t>fur</w:t>
      </w:r>
      <w:proofErr w:type="spellEnd"/>
      <w:r>
        <w:t xml:space="preserve"> der </w:t>
      </w:r>
      <w:proofErr w:type="spellStart"/>
      <w:r>
        <w:t>grossen</w:t>
      </w:r>
      <w:proofErr w:type="spellEnd"/>
      <w:r>
        <w:t xml:space="preserve"> </w:t>
      </w:r>
      <w:proofErr w:type="spellStart"/>
      <w:r>
        <w:t>herlickeit</w:t>
      </w:r>
      <w:proofErr w:type="spellEnd"/>
      <w:r>
        <w:t xml:space="preserve"> und </w:t>
      </w:r>
      <w:proofErr w:type="spellStart"/>
      <w:r>
        <w:t>gottlichen</w:t>
      </w:r>
      <w:proofErr w:type="spellEnd"/>
      <w:r>
        <w:t xml:space="preserve"> </w:t>
      </w:r>
      <w:proofErr w:type="spellStart"/>
      <w:r>
        <w:t>Maiestet</w:t>
      </w:r>
      <w:proofErr w:type="spellEnd"/>
      <w:r>
        <w:t xml:space="preserve"> CHRISTI und in aller </w:t>
      </w:r>
      <w:proofErr w:type="spellStart"/>
      <w:r>
        <w:t>welt</w:t>
      </w:r>
      <w:proofErr w:type="spellEnd"/>
      <w:r>
        <w:t xml:space="preserve"> CHRISTUS alleine werde gepredigt als ein </w:t>
      </w:r>
      <w:proofErr w:type="spellStart"/>
      <w:r>
        <w:t>Suendenvergeber</w:t>
      </w:r>
      <w:proofErr w:type="spellEnd"/>
      <w:r>
        <w:t xml:space="preserve"> und </w:t>
      </w:r>
      <w:proofErr w:type="spellStart"/>
      <w:r>
        <w:t>erloeservomtod</w:t>
      </w:r>
      <w:proofErr w:type="spellEnd"/>
      <w:r>
        <w:t xml:space="preserve"> also das kein </w:t>
      </w:r>
      <w:proofErr w:type="spellStart"/>
      <w:r>
        <w:t>name</w:t>
      </w:r>
      <w:proofErr w:type="spellEnd"/>
      <w:r>
        <w:t xml:space="preserve"> gegeben </w:t>
      </w:r>
      <w:proofErr w:type="spellStart"/>
      <w:r>
        <w:t>seie</w:t>
      </w:r>
      <w:proofErr w:type="spellEnd"/>
      <w:r>
        <w:t xml:space="preserve"> den </w:t>
      </w:r>
      <w:proofErr w:type="spellStart"/>
      <w:r>
        <w:t>menschen</w:t>
      </w:r>
      <w:proofErr w:type="spellEnd"/>
      <w:r>
        <w:t xml:space="preserve"> unterm </w:t>
      </w:r>
      <w:proofErr w:type="spellStart"/>
      <w:r>
        <w:t>Himel</w:t>
      </w:r>
      <w:proofErr w:type="spellEnd"/>
      <w:r>
        <w:t xml:space="preserve"> darinnen heil </w:t>
      </w:r>
      <w:proofErr w:type="spellStart"/>
      <w:r>
        <w:t>seie</w:t>
      </w:r>
      <w:proofErr w:type="spellEnd"/>
      <w:r>
        <w:t xml:space="preserve"> denn der Name JESUS: welches rauschen der </w:t>
      </w:r>
      <w:proofErr w:type="spellStart"/>
      <w:r>
        <w:t>fluegel</w:t>
      </w:r>
      <w:proofErr w:type="spellEnd"/>
      <w:r>
        <w:t xml:space="preserve"> angefangen hat </w:t>
      </w:r>
      <w:proofErr w:type="spellStart"/>
      <w:r>
        <w:t>gehoeret</w:t>
      </w:r>
      <w:proofErr w:type="spellEnd"/>
      <w:r>
        <w:t xml:space="preserve"> </w:t>
      </w:r>
      <w:proofErr w:type="spellStart"/>
      <w:r>
        <w:t>zuwerden</w:t>
      </w:r>
      <w:proofErr w:type="spellEnd"/>
      <w:r>
        <w:t xml:space="preserve"> am </w:t>
      </w:r>
      <w:proofErr w:type="spellStart"/>
      <w:r>
        <w:t>Pfingstage</w:t>
      </w:r>
      <w:proofErr w:type="spellEnd"/>
      <w:r>
        <w:t xml:space="preserve"> wie Lucas </w:t>
      </w:r>
      <w:proofErr w:type="spellStart"/>
      <w:r>
        <w:t>Ac</w:t>
      </w:r>
      <w:proofErr w:type="spellEnd"/>
      <w:r>
        <w:t xml:space="preserve">. 2. schreibet / Es </w:t>
      </w:r>
      <w:proofErr w:type="spellStart"/>
      <w:r>
        <w:t>geschach</w:t>
      </w:r>
      <w:proofErr w:type="spellEnd"/>
      <w:r>
        <w:t xml:space="preserve"> ein brausen vom </w:t>
      </w:r>
      <w:proofErr w:type="spellStart"/>
      <w:r>
        <w:t>Himel</w:t>
      </w:r>
      <w:proofErr w:type="spellEnd"/>
      <w:r>
        <w:t xml:space="preserve"> als eines gewaltigen </w:t>
      </w:r>
      <w:proofErr w:type="spellStart"/>
      <w:r>
        <w:t>windes</w:t>
      </w:r>
      <w:proofErr w:type="spellEnd"/>
      <w:r>
        <w:t xml:space="preserve"> und </w:t>
      </w:r>
      <w:proofErr w:type="spellStart"/>
      <w:r>
        <w:t>erfullet</w:t>
      </w:r>
      <w:proofErr w:type="spellEnd"/>
      <w:r>
        <w:t xml:space="preserve"> das </w:t>
      </w:r>
      <w:proofErr w:type="spellStart"/>
      <w:r>
        <w:t>gantze</w:t>
      </w:r>
      <w:proofErr w:type="spellEnd"/>
      <w:r>
        <w:t xml:space="preserve"> haus und man </w:t>
      </w:r>
      <w:proofErr w:type="spellStart"/>
      <w:r>
        <w:t>sahe</w:t>
      </w:r>
      <w:proofErr w:type="spellEnd"/>
      <w:r>
        <w:t xml:space="preserve"> an </w:t>
      </w:r>
      <w:proofErr w:type="spellStart"/>
      <w:r>
        <w:t>jnen</w:t>
      </w:r>
      <w:proofErr w:type="spellEnd"/>
      <w:r>
        <w:t xml:space="preserve"> die Zungen zerteilet als </w:t>
      </w:r>
      <w:proofErr w:type="spellStart"/>
      <w:r>
        <w:t>weren</w:t>
      </w:r>
      <w:proofErr w:type="spellEnd"/>
      <w:r>
        <w:t xml:space="preserve"> sie </w:t>
      </w:r>
      <w:proofErr w:type="spellStart"/>
      <w:r>
        <w:t>fewrig</w:t>
      </w:r>
      <w:proofErr w:type="spellEnd"/>
      <w:r>
        <w:t xml:space="preserve"> und sie worden alle voll des Heiligen Geists und </w:t>
      </w:r>
      <w:proofErr w:type="spellStart"/>
      <w:r>
        <w:t>fiengen</w:t>
      </w:r>
      <w:proofErr w:type="spellEnd"/>
      <w:r>
        <w:t xml:space="preserve"> an </w:t>
      </w:r>
      <w:proofErr w:type="spellStart"/>
      <w:r>
        <w:t>zupredigen</w:t>
      </w:r>
      <w:proofErr w:type="spellEnd"/>
      <w:r>
        <w:t xml:space="preserve"> mit andern Zungen / und es waren zu Jerusalem </w:t>
      </w:r>
      <w:proofErr w:type="spellStart"/>
      <w:r>
        <w:t>menner</w:t>
      </w:r>
      <w:proofErr w:type="spellEnd"/>
      <w:r>
        <w:t xml:space="preserve"> aus </w:t>
      </w:r>
      <w:proofErr w:type="spellStart"/>
      <w:r>
        <w:t>allerley</w:t>
      </w:r>
      <w:proofErr w:type="spellEnd"/>
      <w:r>
        <w:t xml:space="preserve"> </w:t>
      </w:r>
      <w:proofErr w:type="spellStart"/>
      <w:r>
        <w:t>volck</w:t>
      </w:r>
      <w:proofErr w:type="spellEnd"/>
      <w:r>
        <w:t xml:space="preserve"> unterm </w:t>
      </w:r>
      <w:proofErr w:type="spellStart"/>
      <w:r>
        <w:t>Himel</w:t>
      </w:r>
      <w:proofErr w:type="spellEnd"/>
      <w:r>
        <w:t xml:space="preserve"> die sprachen / sind nicht </w:t>
      </w:r>
      <w:proofErr w:type="spellStart"/>
      <w:r>
        <w:t>dise</w:t>
      </w:r>
      <w:proofErr w:type="spellEnd"/>
      <w:r>
        <w:t xml:space="preserve"> alle die da reden aus </w:t>
      </w:r>
      <w:proofErr w:type="spellStart"/>
      <w:r>
        <w:t>Galilea</w:t>
      </w:r>
      <w:proofErr w:type="spellEnd"/>
      <w:r>
        <w:t xml:space="preserve">: wie </w:t>
      </w:r>
      <w:proofErr w:type="spellStart"/>
      <w:r>
        <w:t>hoeren</w:t>
      </w:r>
      <w:proofErr w:type="spellEnd"/>
      <w:r>
        <w:t xml:space="preserve"> wir denn ein </w:t>
      </w:r>
      <w:proofErr w:type="spellStart"/>
      <w:r>
        <w:t>jglicher</w:t>
      </w:r>
      <w:proofErr w:type="spellEnd"/>
      <w:r>
        <w:t xml:space="preserve"> seine </w:t>
      </w:r>
      <w:proofErr w:type="spellStart"/>
      <w:r>
        <w:t>sprache</w:t>
      </w:r>
      <w:proofErr w:type="spellEnd"/>
      <w:r>
        <w:t xml:space="preserve"> darinnen er </w:t>
      </w:r>
      <w:proofErr w:type="spellStart"/>
      <w:r>
        <w:t>geborn</w:t>
      </w:r>
      <w:proofErr w:type="spellEnd"/>
      <w:r>
        <w:t xml:space="preserve"> ist und sie reden mit unsern Zungen die </w:t>
      </w:r>
      <w:proofErr w:type="spellStart"/>
      <w:r>
        <w:t>grossen</w:t>
      </w:r>
      <w:proofErr w:type="spellEnd"/>
      <w:r>
        <w:t xml:space="preserve"> </w:t>
      </w:r>
      <w:proofErr w:type="spellStart"/>
      <w:r>
        <w:t>thatten</w:t>
      </w:r>
      <w:proofErr w:type="spellEnd"/>
      <w:r>
        <w:t xml:space="preserve"> Gottes? Sie </w:t>
      </w:r>
      <w:proofErr w:type="spellStart"/>
      <w:r>
        <w:t>entsatzen</w:t>
      </w:r>
      <w:proofErr w:type="spellEnd"/>
      <w:r>
        <w:t xml:space="preserve"> sich alle wurden </w:t>
      </w:r>
      <w:proofErr w:type="spellStart"/>
      <w:r>
        <w:t>jrre</w:t>
      </w:r>
      <w:proofErr w:type="spellEnd"/>
      <w:r>
        <w:t xml:space="preserve"> und sprachen / was </w:t>
      </w:r>
      <w:proofErr w:type="spellStart"/>
      <w:r>
        <w:t>wil</w:t>
      </w:r>
      <w:proofErr w:type="spellEnd"/>
      <w:r>
        <w:t xml:space="preserve"> das werden? die andern spotteten und sprachen / sie sind voll </w:t>
      </w:r>
      <w:proofErr w:type="spellStart"/>
      <w:r>
        <w:t>suesses</w:t>
      </w:r>
      <w:proofErr w:type="spellEnd"/>
      <w:r>
        <w:t xml:space="preserve"> Weins. Da aber Petrus die </w:t>
      </w:r>
      <w:proofErr w:type="spellStart"/>
      <w:r>
        <w:t>spotter</w:t>
      </w:r>
      <w:proofErr w:type="spellEnd"/>
      <w:r>
        <w:t xml:space="preserve"> straffet und mit dem Propheten Joel </w:t>
      </w:r>
      <w:proofErr w:type="spellStart"/>
      <w:r>
        <w:t>bewise</w:t>
      </w:r>
      <w:proofErr w:type="spellEnd"/>
      <w:r>
        <w:t xml:space="preserve"> das solch rauschen der </w:t>
      </w:r>
      <w:proofErr w:type="spellStart"/>
      <w:r>
        <w:t>fluegel</w:t>
      </w:r>
      <w:proofErr w:type="spellEnd"/>
      <w:r>
        <w:t xml:space="preserve"> wie </w:t>
      </w:r>
      <w:proofErr w:type="spellStart"/>
      <w:r>
        <w:t>grosse</w:t>
      </w:r>
      <w:proofErr w:type="spellEnd"/>
      <w:r>
        <w:t xml:space="preserve"> </w:t>
      </w:r>
      <w:proofErr w:type="spellStart"/>
      <w:r>
        <w:t>wasser</w:t>
      </w:r>
      <w:proofErr w:type="spellEnd"/>
      <w:r>
        <w:t xml:space="preserve"> wie des </w:t>
      </w:r>
      <w:proofErr w:type="spellStart"/>
      <w:r>
        <w:t>Allmechtigen</w:t>
      </w:r>
      <w:proofErr w:type="spellEnd"/>
      <w:r>
        <w:t xml:space="preserve"> </w:t>
      </w:r>
      <w:proofErr w:type="spellStart"/>
      <w:r>
        <w:t>gedoene</w:t>
      </w:r>
      <w:proofErr w:type="spellEnd"/>
      <w:r>
        <w:t xml:space="preserve"> wie ein </w:t>
      </w:r>
      <w:proofErr w:type="spellStart"/>
      <w:r>
        <w:t>Heergettuemel</w:t>
      </w:r>
      <w:proofErr w:type="spellEnd"/>
      <w:r>
        <w:t xml:space="preserve"> / vom Heiligen Geist </w:t>
      </w:r>
      <w:proofErr w:type="spellStart"/>
      <w:r>
        <w:t>gescheen</w:t>
      </w:r>
      <w:proofErr w:type="spellEnd"/>
      <w:r>
        <w:t xml:space="preserve"> welchen Gott </w:t>
      </w:r>
      <w:proofErr w:type="spellStart"/>
      <w:r>
        <w:t>verheissen</w:t>
      </w:r>
      <w:proofErr w:type="spellEnd"/>
      <w:r>
        <w:t xml:space="preserve"> da er spricht / Ich </w:t>
      </w:r>
      <w:proofErr w:type="spellStart"/>
      <w:r>
        <w:t>wil</w:t>
      </w:r>
      <w:proofErr w:type="spellEnd"/>
      <w:r>
        <w:t xml:space="preserve"> meinen Geist </w:t>
      </w:r>
      <w:proofErr w:type="spellStart"/>
      <w:r>
        <w:t>auff</w:t>
      </w:r>
      <w:proofErr w:type="spellEnd"/>
      <w:r>
        <w:t xml:space="preserve"> alles </w:t>
      </w:r>
      <w:proofErr w:type="spellStart"/>
      <w:r>
        <w:t>fleisch</w:t>
      </w:r>
      <w:proofErr w:type="spellEnd"/>
      <w:r>
        <w:t xml:space="preserve"> </w:t>
      </w:r>
      <w:proofErr w:type="spellStart"/>
      <w:r>
        <w:t>giessen</w:t>
      </w:r>
      <w:proofErr w:type="spellEnd"/>
      <w:r>
        <w:t xml:space="preserve"> das sie weissagen / da wurden durch eine predigt </w:t>
      </w:r>
      <w:proofErr w:type="spellStart"/>
      <w:r>
        <w:t>bekeret</w:t>
      </w:r>
      <w:proofErr w:type="spellEnd"/>
      <w:r>
        <w:t xml:space="preserve"> dreie </w:t>
      </w:r>
      <w:proofErr w:type="spellStart"/>
      <w:r>
        <w:t>tausent</w:t>
      </w:r>
      <w:proofErr w:type="spellEnd"/>
      <w:r>
        <w:t xml:space="preserve"> </w:t>
      </w:r>
      <w:proofErr w:type="spellStart"/>
      <w:r>
        <w:t>selen</w:t>
      </w:r>
      <w:proofErr w:type="spellEnd"/>
      <w:r>
        <w:t xml:space="preserve"> / da sie aber </w:t>
      </w:r>
      <w:proofErr w:type="spellStart"/>
      <w:r>
        <w:t>druber</w:t>
      </w:r>
      <w:proofErr w:type="spellEnd"/>
      <w:r>
        <w:t xml:space="preserve"> gefangen wurden und dennoch </w:t>
      </w:r>
      <w:proofErr w:type="spellStart"/>
      <w:r>
        <w:t>jre</w:t>
      </w:r>
      <w:proofErr w:type="spellEnd"/>
      <w:r>
        <w:t xml:space="preserve"> predigt noch zwei </w:t>
      </w:r>
      <w:proofErr w:type="spellStart"/>
      <w:r>
        <w:t>tausent</w:t>
      </w:r>
      <w:proofErr w:type="spellEnd"/>
      <w:r>
        <w:t xml:space="preserve"> </w:t>
      </w:r>
      <w:proofErr w:type="spellStart"/>
      <w:r>
        <w:t>bekeret</w:t>
      </w:r>
      <w:proofErr w:type="spellEnd"/>
      <w:r>
        <w:t xml:space="preserve"> hatte / betteten sie das sich die erden beweget und des </w:t>
      </w:r>
      <w:proofErr w:type="spellStart"/>
      <w:r>
        <w:t>Hern</w:t>
      </w:r>
      <w:proofErr w:type="spellEnd"/>
      <w:r>
        <w:t xml:space="preserve"> Engel des </w:t>
      </w:r>
      <w:proofErr w:type="spellStart"/>
      <w:r>
        <w:t>gefengnis</w:t>
      </w:r>
      <w:proofErr w:type="spellEnd"/>
      <w:r>
        <w:t xml:space="preserve"> </w:t>
      </w:r>
      <w:proofErr w:type="spellStart"/>
      <w:r>
        <w:t>thuer</w:t>
      </w:r>
      <w:proofErr w:type="spellEnd"/>
      <w:r>
        <w:t xml:space="preserve"> </w:t>
      </w:r>
      <w:proofErr w:type="spellStart"/>
      <w:r>
        <w:t>offenet</w:t>
      </w:r>
      <w:proofErr w:type="spellEnd"/>
      <w:r>
        <w:t xml:space="preserve"> und sie </w:t>
      </w:r>
      <w:proofErr w:type="spellStart"/>
      <w:r>
        <w:t>eraus</w:t>
      </w:r>
      <w:proofErr w:type="spellEnd"/>
      <w:r>
        <w:t xml:space="preserve"> </w:t>
      </w:r>
      <w:proofErr w:type="spellStart"/>
      <w:r>
        <w:t>furet</w:t>
      </w:r>
      <w:proofErr w:type="spellEnd"/>
      <w:r>
        <w:t xml:space="preserve"> und sprach / Gehet hin und redet zum </w:t>
      </w:r>
      <w:proofErr w:type="spellStart"/>
      <w:r>
        <w:t>volck</w:t>
      </w:r>
      <w:proofErr w:type="spellEnd"/>
      <w:r>
        <w:t xml:space="preserve"> alle </w:t>
      </w:r>
      <w:proofErr w:type="spellStart"/>
      <w:r>
        <w:t>wortt</w:t>
      </w:r>
      <w:proofErr w:type="spellEnd"/>
      <w:r>
        <w:t xml:space="preserve"> </w:t>
      </w:r>
      <w:proofErr w:type="spellStart"/>
      <w:r>
        <w:t>dises</w:t>
      </w:r>
      <w:proofErr w:type="spellEnd"/>
      <w:r>
        <w:t xml:space="preserve"> </w:t>
      </w:r>
      <w:proofErr w:type="spellStart"/>
      <w:r>
        <w:t>lebens</w:t>
      </w:r>
      <w:proofErr w:type="spellEnd"/>
      <w:r>
        <w:t xml:space="preserve">. </w:t>
      </w:r>
      <w:proofErr w:type="spellStart"/>
      <w:r>
        <w:t>Sihe</w:t>
      </w:r>
      <w:proofErr w:type="spellEnd"/>
      <w:r>
        <w:t xml:space="preserve"> </w:t>
      </w:r>
      <w:proofErr w:type="spellStart"/>
      <w:r>
        <w:t>dis</w:t>
      </w:r>
      <w:proofErr w:type="spellEnd"/>
      <w:r>
        <w:t xml:space="preserve"> </w:t>
      </w:r>
      <w:proofErr w:type="spellStart"/>
      <w:r>
        <w:t>wunderthettig</w:t>
      </w:r>
      <w:proofErr w:type="spellEnd"/>
      <w:r>
        <w:t xml:space="preserve"> rauschen der </w:t>
      </w:r>
      <w:proofErr w:type="spellStart"/>
      <w:r>
        <w:t>fluegel</w:t>
      </w:r>
      <w:proofErr w:type="spellEnd"/>
      <w:r>
        <w:t xml:space="preserve"> am </w:t>
      </w:r>
      <w:proofErr w:type="spellStart"/>
      <w:r>
        <w:t>Pfingstage</w:t>
      </w:r>
      <w:proofErr w:type="spellEnd"/>
      <w:r>
        <w:t xml:space="preserve"> angefangen </w:t>
      </w:r>
      <w:proofErr w:type="spellStart"/>
      <w:r>
        <w:t>gehoeret</w:t>
      </w:r>
      <w:proofErr w:type="spellEnd"/>
      <w:r>
        <w:t xml:space="preserve"> zu werden wird noch </w:t>
      </w:r>
      <w:proofErr w:type="spellStart"/>
      <w:r>
        <w:t>teglich</w:t>
      </w:r>
      <w:proofErr w:type="spellEnd"/>
      <w:r>
        <w:t xml:space="preserve"> in der Christenheit </w:t>
      </w:r>
      <w:proofErr w:type="spellStart"/>
      <w:r>
        <w:t>gehoeret</w:t>
      </w:r>
      <w:proofErr w:type="spellEnd"/>
      <w:r>
        <w:t xml:space="preserve"> wo man das Evangelion predigt und wird </w:t>
      </w:r>
      <w:proofErr w:type="spellStart"/>
      <w:r>
        <w:t>gehoeret</w:t>
      </w:r>
      <w:proofErr w:type="spellEnd"/>
      <w:r>
        <w:t xml:space="preserve"> werden bis an </w:t>
      </w:r>
      <w:proofErr w:type="spellStart"/>
      <w:r>
        <w:t>Jungstentage</w:t>
      </w:r>
      <w:proofErr w:type="spellEnd"/>
      <w:r>
        <w:t xml:space="preserve">. Wie er aber mit </w:t>
      </w:r>
      <w:proofErr w:type="spellStart"/>
      <w:r>
        <w:t>disen</w:t>
      </w:r>
      <w:proofErr w:type="spellEnd"/>
      <w:r>
        <w:t xml:space="preserve"> </w:t>
      </w:r>
      <w:proofErr w:type="spellStart"/>
      <w:r>
        <w:t>wortten</w:t>
      </w:r>
      <w:proofErr w:type="spellEnd"/>
      <w:r>
        <w:t xml:space="preserve">: wenn sie stille stunden so </w:t>
      </w:r>
      <w:proofErr w:type="spellStart"/>
      <w:r>
        <w:t>liessen</w:t>
      </w:r>
      <w:proofErr w:type="spellEnd"/>
      <w:r>
        <w:t xml:space="preserve"> sie </w:t>
      </w:r>
      <w:proofErr w:type="spellStart"/>
      <w:r>
        <w:t>jre</w:t>
      </w:r>
      <w:proofErr w:type="spellEnd"/>
      <w:r>
        <w:t xml:space="preserve"> </w:t>
      </w:r>
      <w:proofErr w:type="spellStart"/>
      <w:r>
        <w:t>fluegel</w:t>
      </w:r>
      <w:proofErr w:type="spellEnd"/>
      <w:r>
        <w:t xml:space="preserve"> </w:t>
      </w:r>
      <w:proofErr w:type="spellStart"/>
      <w:r>
        <w:t>nider</w:t>
      </w:r>
      <w:proofErr w:type="spellEnd"/>
      <w:r>
        <w:t xml:space="preserve">: durch </w:t>
      </w:r>
      <w:proofErr w:type="spellStart"/>
      <w:r>
        <w:t>fluegel</w:t>
      </w:r>
      <w:proofErr w:type="spellEnd"/>
      <w:r>
        <w:t xml:space="preserve"> </w:t>
      </w:r>
      <w:proofErr w:type="spellStart"/>
      <w:r>
        <w:t>niderlassen</w:t>
      </w:r>
      <w:proofErr w:type="spellEnd"/>
      <w:r>
        <w:t xml:space="preserve"> wenn sie stille stehen / verstanden </w:t>
      </w:r>
      <w:proofErr w:type="spellStart"/>
      <w:r>
        <w:t>wil</w:t>
      </w:r>
      <w:proofErr w:type="spellEnd"/>
      <w:r>
        <w:t xml:space="preserve"> haben nicht predigen und verhindert werden CHRISTUM zuerkennen / als in der </w:t>
      </w:r>
      <w:proofErr w:type="spellStart"/>
      <w:r>
        <w:t>Apostelgeschicht</w:t>
      </w:r>
      <w:proofErr w:type="spellEnd"/>
      <w:r>
        <w:t xml:space="preserve"> des </w:t>
      </w:r>
      <w:proofErr w:type="spellStart"/>
      <w:r>
        <w:t>stillestehens</w:t>
      </w:r>
      <w:proofErr w:type="spellEnd"/>
      <w:r>
        <w:t xml:space="preserve"> und </w:t>
      </w:r>
      <w:proofErr w:type="spellStart"/>
      <w:r>
        <w:t>fluegelniderlassens</w:t>
      </w:r>
      <w:proofErr w:type="spellEnd"/>
      <w:r>
        <w:t xml:space="preserve"> viel gelesen wird: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wenn sie stille stunden und die </w:t>
      </w:r>
      <w:proofErr w:type="spellStart"/>
      <w:r>
        <w:t>fluegel</w:t>
      </w:r>
      <w:proofErr w:type="spellEnd"/>
      <w:r>
        <w:t xml:space="preserve"> </w:t>
      </w:r>
      <w:proofErr w:type="spellStart"/>
      <w:r>
        <w:t>niderliessen</w:t>
      </w:r>
      <w:proofErr w:type="spellEnd"/>
      <w:r>
        <w:t xml:space="preserve"> so donnerts oben im </w:t>
      </w:r>
      <w:proofErr w:type="spellStart"/>
      <w:r>
        <w:t>Himel</w:t>
      </w:r>
      <w:proofErr w:type="spellEnd"/>
      <w:r>
        <w:t xml:space="preserve"> </w:t>
      </w:r>
      <w:proofErr w:type="spellStart"/>
      <w:r>
        <w:t>uber</w:t>
      </w:r>
      <w:proofErr w:type="spellEnd"/>
      <w:r>
        <w:t xml:space="preserve"> </w:t>
      </w:r>
      <w:proofErr w:type="spellStart"/>
      <w:r>
        <w:t>jnen</w:t>
      </w:r>
      <w:proofErr w:type="spellEnd"/>
      <w:r>
        <w:t xml:space="preserve">: anzeigen durch Himmeldonnern das Gott </w:t>
      </w:r>
      <w:proofErr w:type="spellStart"/>
      <w:r>
        <w:t>uber</w:t>
      </w:r>
      <w:proofErr w:type="spellEnd"/>
      <w:r>
        <w:t xml:space="preserve"> die </w:t>
      </w:r>
      <w:proofErr w:type="spellStart"/>
      <w:r>
        <w:t>zoerne</w:t>
      </w:r>
      <w:proofErr w:type="spellEnd"/>
      <w:r>
        <w:t xml:space="preserve"> so das Evangelion hindern / und eben soviel </w:t>
      </w:r>
      <w:proofErr w:type="spellStart"/>
      <w:r>
        <w:t>deutten</w:t>
      </w:r>
      <w:proofErr w:type="spellEnd"/>
      <w:r>
        <w:t xml:space="preserve"> als </w:t>
      </w:r>
      <w:proofErr w:type="spellStart"/>
      <w:r>
        <w:t>Psal</w:t>
      </w:r>
      <w:proofErr w:type="spellEnd"/>
      <w:r>
        <w:t xml:space="preserve">. 93 klinget / Die </w:t>
      </w:r>
      <w:proofErr w:type="spellStart"/>
      <w:r>
        <w:t>wasser</w:t>
      </w:r>
      <w:proofErr w:type="spellEnd"/>
      <w:r>
        <w:t xml:space="preserve"> Wogen im Meer sind </w:t>
      </w:r>
      <w:proofErr w:type="spellStart"/>
      <w:r>
        <w:t>wol</w:t>
      </w:r>
      <w:proofErr w:type="spellEnd"/>
      <w:r>
        <w:t xml:space="preserve"> gros und brausen </w:t>
      </w:r>
      <w:proofErr w:type="spellStart"/>
      <w:r>
        <w:t>grewlich</w:t>
      </w:r>
      <w:proofErr w:type="spellEnd"/>
      <w:r>
        <w:t xml:space="preserve"> aber der Herr ist noch </w:t>
      </w:r>
      <w:proofErr w:type="spellStart"/>
      <w:r>
        <w:t>grosser</w:t>
      </w:r>
      <w:proofErr w:type="spellEnd"/>
      <w:r>
        <w:t xml:space="preserve"> in der </w:t>
      </w:r>
      <w:proofErr w:type="spellStart"/>
      <w:r>
        <w:t>hoehe</w:t>
      </w:r>
      <w:proofErr w:type="spellEnd"/>
      <w:r>
        <w:t xml:space="preserve"> / Summa / Die </w:t>
      </w:r>
      <w:proofErr w:type="spellStart"/>
      <w:r>
        <w:t>Hellische</w:t>
      </w:r>
      <w:proofErr w:type="spellEnd"/>
      <w:r>
        <w:t xml:space="preserve"> </w:t>
      </w:r>
      <w:proofErr w:type="spellStart"/>
      <w:r>
        <w:t>Pfortten</w:t>
      </w:r>
      <w:proofErr w:type="spellEnd"/>
      <w:r>
        <w:t xml:space="preserve"> sollen </w:t>
      </w:r>
      <w:proofErr w:type="spellStart"/>
      <w:r>
        <w:t>disen</w:t>
      </w:r>
      <w:proofErr w:type="spellEnd"/>
      <w:r>
        <w:t xml:space="preserve"> </w:t>
      </w:r>
      <w:proofErr w:type="spellStart"/>
      <w:r>
        <w:t>fels</w:t>
      </w:r>
      <w:proofErr w:type="spellEnd"/>
      <w:r>
        <w:t xml:space="preserve"> nicht </w:t>
      </w:r>
      <w:proofErr w:type="spellStart"/>
      <w:r>
        <w:t>uberweldigen</w:t>
      </w:r>
      <w:proofErr w:type="spellEnd"/>
      <w:r>
        <w:t xml:space="preserve"> / </w:t>
      </w:r>
      <w:proofErr w:type="spellStart"/>
      <w:r>
        <w:t>nemlich</w:t>
      </w:r>
      <w:proofErr w:type="spellEnd"/>
      <w:r>
        <w:t xml:space="preserve"> den </w:t>
      </w:r>
      <w:proofErr w:type="spellStart"/>
      <w:r>
        <w:t>menschen</w:t>
      </w:r>
      <w:proofErr w:type="spellEnd"/>
      <w:r>
        <w:t xml:space="preserve"> der im Himmel </w:t>
      </w:r>
      <w:proofErr w:type="spellStart"/>
      <w:r>
        <w:t>auff</w:t>
      </w:r>
      <w:proofErr w:type="spellEnd"/>
      <w:r>
        <w:t xml:space="preserve"> Gottes </w:t>
      </w:r>
      <w:proofErr w:type="spellStart"/>
      <w:r>
        <w:t>Stuel</w:t>
      </w:r>
      <w:proofErr w:type="spellEnd"/>
      <w:r>
        <w:t xml:space="preserve"> sitzt. </w:t>
      </w:r>
    </w:p>
    <w:p w14:paraId="519EF750" w14:textId="77777777" w:rsidR="0049086B" w:rsidRDefault="0049086B" w:rsidP="0049086B">
      <w:pPr>
        <w:pStyle w:val="StandardWeb"/>
      </w:pPr>
      <w:r>
        <w:rPr>
          <w:rStyle w:val="Hervorhebung"/>
          <w:rFonts w:eastAsiaTheme="majorEastAsia"/>
        </w:rPr>
        <w:t xml:space="preserve">Und </w:t>
      </w:r>
      <w:proofErr w:type="spellStart"/>
      <w:r>
        <w:rPr>
          <w:rStyle w:val="Hervorhebung"/>
          <w:rFonts w:eastAsiaTheme="majorEastAsia"/>
        </w:rPr>
        <w:t>uber</w:t>
      </w:r>
      <w:proofErr w:type="spellEnd"/>
      <w:r>
        <w:rPr>
          <w:rStyle w:val="Hervorhebung"/>
          <w:rFonts w:eastAsiaTheme="majorEastAsia"/>
        </w:rPr>
        <w:t xml:space="preserve"> dem </w:t>
      </w:r>
      <w:proofErr w:type="spellStart"/>
      <w:r>
        <w:rPr>
          <w:rStyle w:val="Hervorhebung"/>
          <w:rFonts w:eastAsiaTheme="majorEastAsia"/>
        </w:rPr>
        <w:t>Himel</w:t>
      </w:r>
      <w:proofErr w:type="spellEnd"/>
      <w:r>
        <w:rPr>
          <w:rStyle w:val="Hervorhebung"/>
          <w:rFonts w:eastAsiaTheme="majorEastAsia"/>
        </w:rPr>
        <w:t xml:space="preserve"> so oben </w:t>
      </w:r>
      <w:proofErr w:type="spellStart"/>
      <w:r>
        <w:rPr>
          <w:rStyle w:val="Hervorhebung"/>
          <w:rFonts w:eastAsiaTheme="majorEastAsia"/>
        </w:rPr>
        <w:t>uber</w:t>
      </w:r>
      <w:proofErr w:type="spellEnd"/>
      <w:r>
        <w:rPr>
          <w:rStyle w:val="Hervorhebung"/>
          <w:rFonts w:eastAsiaTheme="majorEastAsia"/>
        </w:rPr>
        <w:t xml:space="preserve"> </w:t>
      </w:r>
      <w:proofErr w:type="spellStart"/>
      <w:r>
        <w:rPr>
          <w:rStyle w:val="Hervorhebung"/>
          <w:rFonts w:eastAsiaTheme="majorEastAsia"/>
        </w:rPr>
        <w:t>jnen</w:t>
      </w:r>
      <w:proofErr w:type="spellEnd"/>
      <w:r>
        <w:rPr>
          <w:rStyle w:val="Hervorhebung"/>
          <w:rFonts w:eastAsiaTheme="majorEastAsia"/>
        </w:rPr>
        <w:t xml:space="preserve"> war war es </w:t>
      </w:r>
      <w:proofErr w:type="spellStart"/>
      <w:r>
        <w:rPr>
          <w:rStyle w:val="Hervorhebung"/>
          <w:rFonts w:eastAsiaTheme="majorEastAsia"/>
        </w:rPr>
        <w:t>gestalt</w:t>
      </w:r>
      <w:proofErr w:type="spellEnd"/>
      <w:r>
        <w:rPr>
          <w:rStyle w:val="Hervorhebung"/>
          <w:rFonts w:eastAsiaTheme="majorEastAsia"/>
        </w:rPr>
        <w:t xml:space="preserve"> wie ein </w:t>
      </w:r>
      <w:proofErr w:type="spellStart"/>
      <w:r>
        <w:rPr>
          <w:rStyle w:val="Hervorhebung"/>
          <w:rFonts w:eastAsiaTheme="majorEastAsia"/>
        </w:rPr>
        <w:t>Saphyr</w:t>
      </w:r>
      <w:proofErr w:type="spellEnd"/>
      <w:r>
        <w:rPr>
          <w:rStyle w:val="Hervorhebung"/>
          <w:rFonts w:eastAsiaTheme="majorEastAsia"/>
        </w:rPr>
        <w:t xml:space="preserve"> gleich wie ein </w:t>
      </w:r>
      <w:proofErr w:type="spellStart"/>
      <w:r>
        <w:rPr>
          <w:rStyle w:val="Hervorhebung"/>
          <w:rFonts w:eastAsiaTheme="majorEastAsia"/>
        </w:rPr>
        <w:t>Stuel</w:t>
      </w:r>
      <w:proofErr w:type="spellEnd"/>
      <w:r>
        <w:rPr>
          <w:rStyle w:val="Hervorhebung"/>
          <w:rFonts w:eastAsiaTheme="majorEastAsia"/>
        </w:rPr>
        <w:t xml:space="preserve"> und </w:t>
      </w:r>
      <w:proofErr w:type="spellStart"/>
      <w:r>
        <w:rPr>
          <w:rStyle w:val="Hervorhebung"/>
          <w:rFonts w:eastAsiaTheme="majorEastAsia"/>
        </w:rPr>
        <w:t>auff</w:t>
      </w:r>
      <w:proofErr w:type="spellEnd"/>
      <w:r>
        <w:rPr>
          <w:rStyle w:val="Hervorhebung"/>
          <w:rFonts w:eastAsiaTheme="majorEastAsia"/>
        </w:rPr>
        <w:t xml:space="preserve"> dem selbigen </w:t>
      </w:r>
      <w:proofErr w:type="spellStart"/>
      <w:r>
        <w:rPr>
          <w:rStyle w:val="Hervorhebung"/>
          <w:rFonts w:eastAsiaTheme="majorEastAsia"/>
        </w:rPr>
        <w:t>Stuel</w:t>
      </w:r>
      <w:proofErr w:type="spellEnd"/>
      <w:r>
        <w:rPr>
          <w:rStyle w:val="Hervorhebung"/>
          <w:rFonts w:eastAsiaTheme="majorEastAsia"/>
        </w:rPr>
        <w:t xml:space="preserve"> </w:t>
      </w:r>
      <w:proofErr w:type="spellStart"/>
      <w:r>
        <w:rPr>
          <w:rStyle w:val="Hervorhebung"/>
          <w:rFonts w:eastAsiaTheme="majorEastAsia"/>
        </w:rPr>
        <w:t>sas</w:t>
      </w:r>
      <w:proofErr w:type="spellEnd"/>
      <w:r>
        <w:rPr>
          <w:rStyle w:val="Hervorhebung"/>
          <w:rFonts w:eastAsiaTheme="majorEastAsia"/>
        </w:rPr>
        <w:t xml:space="preserve"> einer gleich wie ein </w:t>
      </w:r>
      <w:proofErr w:type="spellStart"/>
      <w:r>
        <w:rPr>
          <w:rStyle w:val="Hervorhebung"/>
          <w:rFonts w:eastAsiaTheme="majorEastAsia"/>
        </w:rPr>
        <w:t>mensch</w:t>
      </w:r>
      <w:proofErr w:type="spellEnd"/>
      <w:r>
        <w:rPr>
          <w:rStyle w:val="Hervorhebung"/>
          <w:rFonts w:eastAsiaTheme="majorEastAsia"/>
        </w:rPr>
        <w:t xml:space="preserve"> </w:t>
      </w:r>
      <w:proofErr w:type="spellStart"/>
      <w:r>
        <w:rPr>
          <w:rStyle w:val="Hervorhebung"/>
          <w:rFonts w:eastAsiaTheme="majorEastAsia"/>
        </w:rPr>
        <w:t>gestalt</w:t>
      </w:r>
      <w:proofErr w:type="spellEnd"/>
      <w:r>
        <w:rPr>
          <w:rStyle w:val="Hervorhebung"/>
          <w:rFonts w:eastAsiaTheme="majorEastAsia"/>
        </w:rPr>
        <w:t xml:space="preserve">. Und ich </w:t>
      </w:r>
      <w:proofErr w:type="spellStart"/>
      <w:r>
        <w:rPr>
          <w:rStyle w:val="Hervorhebung"/>
          <w:rFonts w:eastAsiaTheme="majorEastAsia"/>
        </w:rPr>
        <w:t>sahe</w:t>
      </w:r>
      <w:proofErr w:type="spellEnd"/>
      <w:r>
        <w:rPr>
          <w:rStyle w:val="Hervorhebung"/>
          <w:rFonts w:eastAsiaTheme="majorEastAsia"/>
        </w:rPr>
        <w:t xml:space="preserve"> und es war wie </w:t>
      </w:r>
      <w:proofErr w:type="spellStart"/>
      <w:r>
        <w:rPr>
          <w:rStyle w:val="Hervorhebung"/>
          <w:rFonts w:eastAsiaTheme="majorEastAsia"/>
        </w:rPr>
        <w:t>Liecht</w:t>
      </w:r>
      <w:proofErr w:type="spellEnd"/>
      <w:r>
        <w:rPr>
          <w:rStyle w:val="Hervorhebung"/>
          <w:rFonts w:eastAsiaTheme="majorEastAsia"/>
        </w:rPr>
        <w:t xml:space="preserve"> Helle: und inwendig war es </w:t>
      </w:r>
      <w:proofErr w:type="spellStart"/>
      <w:r>
        <w:rPr>
          <w:rStyle w:val="Hervorhebung"/>
          <w:rFonts w:eastAsiaTheme="majorEastAsia"/>
        </w:rPr>
        <w:t>gestalt</w:t>
      </w:r>
      <w:proofErr w:type="spellEnd"/>
      <w:r>
        <w:rPr>
          <w:rStyle w:val="Hervorhebung"/>
          <w:rFonts w:eastAsiaTheme="majorEastAsia"/>
        </w:rPr>
        <w:t xml:space="preserve"> wie ein </w:t>
      </w:r>
      <w:proofErr w:type="spellStart"/>
      <w:r>
        <w:rPr>
          <w:rStyle w:val="Hervorhebung"/>
          <w:rFonts w:eastAsiaTheme="majorEastAsia"/>
        </w:rPr>
        <w:t>fewer</w:t>
      </w:r>
      <w:proofErr w:type="spellEnd"/>
      <w:r>
        <w:rPr>
          <w:rStyle w:val="Hervorhebung"/>
          <w:rFonts w:eastAsiaTheme="majorEastAsia"/>
        </w:rPr>
        <w:t xml:space="preserve"> </w:t>
      </w:r>
      <w:proofErr w:type="spellStart"/>
      <w:r>
        <w:rPr>
          <w:rStyle w:val="Hervorhebung"/>
          <w:rFonts w:eastAsiaTheme="majorEastAsia"/>
        </w:rPr>
        <w:t>umb</w:t>
      </w:r>
      <w:proofErr w:type="spellEnd"/>
      <w:r>
        <w:rPr>
          <w:rStyle w:val="Hervorhebung"/>
          <w:rFonts w:eastAsiaTheme="majorEastAsia"/>
        </w:rPr>
        <w:t xml:space="preserve"> und </w:t>
      </w:r>
      <w:proofErr w:type="spellStart"/>
      <w:r>
        <w:rPr>
          <w:rStyle w:val="Hervorhebung"/>
          <w:rFonts w:eastAsiaTheme="majorEastAsia"/>
        </w:rPr>
        <w:t>umb</w:t>
      </w:r>
      <w:proofErr w:type="spellEnd"/>
      <w:r>
        <w:rPr>
          <w:rStyle w:val="Hervorhebung"/>
          <w:rFonts w:eastAsiaTheme="majorEastAsia"/>
        </w:rPr>
        <w:t xml:space="preserve">: von seinen </w:t>
      </w:r>
      <w:proofErr w:type="spellStart"/>
      <w:r>
        <w:rPr>
          <w:rStyle w:val="Hervorhebung"/>
          <w:rFonts w:eastAsiaTheme="majorEastAsia"/>
        </w:rPr>
        <w:t>lenden</w:t>
      </w:r>
      <w:proofErr w:type="spellEnd"/>
      <w:r>
        <w:rPr>
          <w:rStyle w:val="Hervorhebung"/>
          <w:rFonts w:eastAsiaTheme="majorEastAsia"/>
        </w:rPr>
        <w:t xml:space="preserve"> </w:t>
      </w:r>
      <w:proofErr w:type="spellStart"/>
      <w:r>
        <w:rPr>
          <w:rStyle w:val="Hervorhebung"/>
          <w:rFonts w:eastAsiaTheme="majorEastAsia"/>
        </w:rPr>
        <w:t>uber</w:t>
      </w:r>
      <w:proofErr w:type="spellEnd"/>
      <w:r>
        <w:rPr>
          <w:rStyle w:val="Hervorhebung"/>
          <w:rFonts w:eastAsiaTheme="majorEastAsia"/>
        </w:rPr>
        <w:t xml:space="preserve"> sich und unter sich </w:t>
      </w:r>
      <w:proofErr w:type="spellStart"/>
      <w:r>
        <w:rPr>
          <w:rStyle w:val="Hervorhebung"/>
          <w:rFonts w:eastAsiaTheme="majorEastAsia"/>
        </w:rPr>
        <w:t>sahe</w:t>
      </w:r>
      <w:proofErr w:type="spellEnd"/>
      <w:r>
        <w:rPr>
          <w:rStyle w:val="Hervorhebung"/>
          <w:rFonts w:eastAsiaTheme="majorEastAsia"/>
        </w:rPr>
        <w:t xml:space="preserve"> </w:t>
      </w:r>
      <w:proofErr w:type="spellStart"/>
      <w:r>
        <w:rPr>
          <w:rStyle w:val="Hervorhebung"/>
          <w:rFonts w:eastAsiaTheme="majorEastAsia"/>
        </w:rPr>
        <w:t>ichs</w:t>
      </w:r>
      <w:proofErr w:type="spellEnd"/>
      <w:r>
        <w:rPr>
          <w:rStyle w:val="Hervorhebung"/>
          <w:rFonts w:eastAsiaTheme="majorEastAsia"/>
        </w:rPr>
        <w:t xml:space="preserve"> wie </w:t>
      </w:r>
      <w:proofErr w:type="spellStart"/>
      <w:r>
        <w:rPr>
          <w:rStyle w:val="Hervorhebung"/>
          <w:rFonts w:eastAsiaTheme="majorEastAsia"/>
        </w:rPr>
        <w:t>fewr</w:t>
      </w:r>
      <w:proofErr w:type="spellEnd"/>
      <w:r>
        <w:rPr>
          <w:rStyle w:val="Hervorhebung"/>
          <w:rFonts w:eastAsiaTheme="majorEastAsia"/>
        </w:rPr>
        <w:t xml:space="preserve"> </w:t>
      </w:r>
      <w:proofErr w:type="spellStart"/>
      <w:r>
        <w:rPr>
          <w:rStyle w:val="Hervorhebung"/>
          <w:rFonts w:eastAsiaTheme="majorEastAsia"/>
        </w:rPr>
        <w:t>glentzen</w:t>
      </w:r>
      <w:proofErr w:type="spellEnd"/>
      <w:r>
        <w:rPr>
          <w:rStyle w:val="Hervorhebung"/>
          <w:rFonts w:eastAsiaTheme="majorEastAsia"/>
        </w:rPr>
        <w:t xml:space="preserve"> </w:t>
      </w:r>
      <w:proofErr w:type="spellStart"/>
      <w:r>
        <w:rPr>
          <w:rStyle w:val="Hervorhebung"/>
          <w:rFonts w:eastAsiaTheme="majorEastAsia"/>
        </w:rPr>
        <w:t>umb</w:t>
      </w:r>
      <w:proofErr w:type="spellEnd"/>
      <w:r>
        <w:rPr>
          <w:rStyle w:val="Hervorhebung"/>
          <w:rFonts w:eastAsiaTheme="majorEastAsia"/>
        </w:rPr>
        <w:t xml:space="preserve"> und </w:t>
      </w:r>
      <w:proofErr w:type="spellStart"/>
      <w:r>
        <w:rPr>
          <w:rStyle w:val="Hervorhebung"/>
          <w:rFonts w:eastAsiaTheme="majorEastAsia"/>
        </w:rPr>
        <w:t>umb</w:t>
      </w:r>
      <w:proofErr w:type="spellEnd"/>
      <w:r>
        <w:rPr>
          <w:rStyle w:val="Hervorhebung"/>
          <w:rFonts w:eastAsiaTheme="majorEastAsia"/>
        </w:rPr>
        <w:t xml:space="preserve"> / gleich wie der Regenbogen </w:t>
      </w:r>
      <w:proofErr w:type="spellStart"/>
      <w:r>
        <w:rPr>
          <w:rStyle w:val="Hervorhebung"/>
          <w:rFonts w:eastAsiaTheme="majorEastAsia"/>
        </w:rPr>
        <w:t>sihet</w:t>
      </w:r>
      <w:proofErr w:type="spellEnd"/>
      <w:r>
        <w:rPr>
          <w:rStyle w:val="Hervorhebung"/>
          <w:rFonts w:eastAsiaTheme="majorEastAsia"/>
        </w:rPr>
        <w:t xml:space="preserve"> in den </w:t>
      </w:r>
      <w:proofErr w:type="spellStart"/>
      <w:r>
        <w:rPr>
          <w:rStyle w:val="Hervorhebung"/>
          <w:rFonts w:eastAsiaTheme="majorEastAsia"/>
        </w:rPr>
        <w:t>Wolcken</w:t>
      </w:r>
      <w:proofErr w:type="spellEnd"/>
      <w:r>
        <w:rPr>
          <w:rStyle w:val="Hervorhebung"/>
          <w:rFonts w:eastAsiaTheme="majorEastAsia"/>
        </w:rPr>
        <w:t xml:space="preserve"> wenn es </w:t>
      </w:r>
      <w:proofErr w:type="spellStart"/>
      <w:r>
        <w:rPr>
          <w:rStyle w:val="Hervorhebung"/>
          <w:rFonts w:eastAsiaTheme="majorEastAsia"/>
        </w:rPr>
        <w:t>geregent</w:t>
      </w:r>
      <w:proofErr w:type="spellEnd"/>
      <w:r>
        <w:rPr>
          <w:rStyle w:val="Hervorhebung"/>
          <w:rFonts w:eastAsiaTheme="majorEastAsia"/>
        </w:rPr>
        <w:t xml:space="preserve"> hat / also </w:t>
      </w:r>
      <w:proofErr w:type="spellStart"/>
      <w:r>
        <w:rPr>
          <w:rStyle w:val="Hervorhebung"/>
          <w:rFonts w:eastAsiaTheme="majorEastAsia"/>
        </w:rPr>
        <w:t>glentzet</w:t>
      </w:r>
      <w:proofErr w:type="spellEnd"/>
      <w:r>
        <w:rPr>
          <w:rStyle w:val="Hervorhebung"/>
          <w:rFonts w:eastAsiaTheme="majorEastAsia"/>
        </w:rPr>
        <w:t xml:space="preserve"> es </w:t>
      </w:r>
      <w:proofErr w:type="spellStart"/>
      <w:r>
        <w:rPr>
          <w:rStyle w:val="Hervorhebung"/>
          <w:rFonts w:eastAsiaTheme="majorEastAsia"/>
        </w:rPr>
        <w:t>umb</w:t>
      </w:r>
      <w:proofErr w:type="spellEnd"/>
      <w:r>
        <w:rPr>
          <w:rStyle w:val="Hervorhebung"/>
          <w:rFonts w:eastAsiaTheme="majorEastAsia"/>
        </w:rPr>
        <w:t xml:space="preserve"> und </w:t>
      </w:r>
      <w:proofErr w:type="spellStart"/>
      <w:r>
        <w:rPr>
          <w:rStyle w:val="Hervorhebung"/>
          <w:rFonts w:eastAsiaTheme="majorEastAsia"/>
        </w:rPr>
        <w:t>umb</w:t>
      </w:r>
      <w:proofErr w:type="spellEnd"/>
      <w:r>
        <w:rPr>
          <w:rStyle w:val="Hervorhebung"/>
          <w:rFonts w:eastAsiaTheme="majorEastAsia"/>
        </w:rPr>
        <w:t xml:space="preserve">. Dis war das ansehen der </w:t>
      </w:r>
      <w:proofErr w:type="spellStart"/>
      <w:r>
        <w:rPr>
          <w:rStyle w:val="Hervorhebung"/>
          <w:rFonts w:eastAsiaTheme="majorEastAsia"/>
        </w:rPr>
        <w:t>Herlickeit</w:t>
      </w:r>
      <w:proofErr w:type="spellEnd"/>
      <w:r>
        <w:rPr>
          <w:rStyle w:val="Hervorhebung"/>
          <w:rFonts w:eastAsiaTheme="majorEastAsia"/>
        </w:rPr>
        <w:t xml:space="preserve"> des </w:t>
      </w:r>
      <w:proofErr w:type="spellStart"/>
      <w:r>
        <w:rPr>
          <w:rStyle w:val="Hervorhebung"/>
          <w:rFonts w:eastAsiaTheme="majorEastAsia"/>
        </w:rPr>
        <w:t>Hern</w:t>
      </w:r>
      <w:proofErr w:type="spellEnd"/>
      <w:r>
        <w:rPr>
          <w:rStyle w:val="Hervorhebung"/>
          <w:rFonts w:eastAsiaTheme="majorEastAsia"/>
        </w:rPr>
        <w:t xml:space="preserve">. Und da </w:t>
      </w:r>
      <w:proofErr w:type="spellStart"/>
      <w:r>
        <w:rPr>
          <w:rStyle w:val="Hervorhebung"/>
          <w:rFonts w:eastAsiaTheme="majorEastAsia"/>
        </w:rPr>
        <w:t>ichs</w:t>
      </w:r>
      <w:proofErr w:type="spellEnd"/>
      <w:r>
        <w:rPr>
          <w:rStyle w:val="Hervorhebung"/>
          <w:rFonts w:eastAsiaTheme="majorEastAsia"/>
        </w:rPr>
        <w:t xml:space="preserve"> gesehen hatte fiel ich </w:t>
      </w:r>
      <w:proofErr w:type="spellStart"/>
      <w:r>
        <w:rPr>
          <w:rStyle w:val="Hervorhebung"/>
          <w:rFonts w:eastAsiaTheme="majorEastAsia"/>
        </w:rPr>
        <w:t>auff</w:t>
      </w:r>
      <w:proofErr w:type="spellEnd"/>
      <w:r>
        <w:rPr>
          <w:rStyle w:val="Hervorhebung"/>
          <w:rFonts w:eastAsiaTheme="majorEastAsia"/>
        </w:rPr>
        <w:t xml:space="preserve"> mein </w:t>
      </w:r>
      <w:proofErr w:type="spellStart"/>
      <w:r>
        <w:rPr>
          <w:rStyle w:val="Hervorhebung"/>
          <w:rFonts w:eastAsiaTheme="majorEastAsia"/>
        </w:rPr>
        <w:t>angesicht</w:t>
      </w:r>
      <w:proofErr w:type="spellEnd"/>
      <w:r>
        <w:rPr>
          <w:rStyle w:val="Hervorhebung"/>
          <w:rFonts w:eastAsiaTheme="majorEastAsia"/>
        </w:rPr>
        <w:t xml:space="preserve"> und </w:t>
      </w:r>
      <w:proofErr w:type="spellStart"/>
      <w:r>
        <w:rPr>
          <w:rStyle w:val="Hervorhebung"/>
          <w:rFonts w:eastAsiaTheme="majorEastAsia"/>
        </w:rPr>
        <w:t>hoeret</w:t>
      </w:r>
      <w:proofErr w:type="spellEnd"/>
      <w:r>
        <w:rPr>
          <w:rStyle w:val="Hervorhebung"/>
          <w:rFonts w:eastAsiaTheme="majorEastAsia"/>
        </w:rPr>
        <w:t xml:space="preserve"> einen reden.</w:t>
      </w:r>
      <w:r>
        <w:t xml:space="preserve"> </w:t>
      </w:r>
    </w:p>
    <w:p w14:paraId="5A82ABC0" w14:textId="77777777" w:rsidR="0049086B" w:rsidRDefault="0049086B" w:rsidP="0049086B">
      <w:pPr>
        <w:pStyle w:val="StandardWeb"/>
      </w:pPr>
      <w:r>
        <w:t xml:space="preserve">In </w:t>
      </w:r>
      <w:proofErr w:type="spellStart"/>
      <w:r>
        <w:t>disem</w:t>
      </w:r>
      <w:proofErr w:type="spellEnd"/>
      <w:r>
        <w:t xml:space="preserve"> Letzten teil last uns </w:t>
      </w:r>
      <w:proofErr w:type="spellStart"/>
      <w:r>
        <w:t>hoeren</w:t>
      </w:r>
      <w:proofErr w:type="spellEnd"/>
      <w:r>
        <w:t xml:space="preserve">. </w:t>
      </w:r>
    </w:p>
    <w:p w14:paraId="6203CFF8" w14:textId="77777777" w:rsidR="0049086B" w:rsidRDefault="0049086B" w:rsidP="0049086B">
      <w:pPr>
        <w:pStyle w:val="berschrift3"/>
      </w:pPr>
      <w:r>
        <w:t xml:space="preserve">Vom </w:t>
      </w:r>
      <w:proofErr w:type="spellStart"/>
      <w:r>
        <w:t>Stuel</w:t>
      </w:r>
      <w:proofErr w:type="spellEnd"/>
      <w:r>
        <w:t xml:space="preserve"> im </w:t>
      </w:r>
      <w:proofErr w:type="spellStart"/>
      <w:r>
        <w:t>Himel</w:t>
      </w:r>
      <w:proofErr w:type="spellEnd"/>
      <w:r>
        <w:t xml:space="preserve"> </w:t>
      </w:r>
      <w:proofErr w:type="spellStart"/>
      <w:r>
        <w:t>darauff</w:t>
      </w:r>
      <w:proofErr w:type="spellEnd"/>
      <w:r>
        <w:t xml:space="preserve"> einer sitzt </w:t>
      </w:r>
      <w:proofErr w:type="spellStart"/>
      <w:r>
        <w:t>gestalt</w:t>
      </w:r>
      <w:proofErr w:type="spellEnd"/>
      <w:r>
        <w:t xml:space="preserve"> wie ein </w:t>
      </w:r>
      <w:proofErr w:type="spellStart"/>
      <w:r>
        <w:t>mensch</w:t>
      </w:r>
      <w:proofErr w:type="spellEnd"/>
      <w:r>
        <w:t xml:space="preserve">: und von dem ansehen der </w:t>
      </w:r>
      <w:proofErr w:type="spellStart"/>
      <w:r>
        <w:t>Herlickeit</w:t>
      </w:r>
      <w:proofErr w:type="spellEnd"/>
      <w:r>
        <w:t xml:space="preserve"> des </w:t>
      </w:r>
      <w:proofErr w:type="spellStart"/>
      <w:r>
        <w:t>Hern</w:t>
      </w:r>
      <w:proofErr w:type="spellEnd"/>
      <w:r>
        <w:t>.</w:t>
      </w:r>
    </w:p>
    <w:p w14:paraId="474E5A86" w14:textId="77777777" w:rsidR="0049086B" w:rsidRDefault="0049086B" w:rsidP="0049086B">
      <w:pPr>
        <w:pStyle w:val="StandardWeb"/>
      </w:pPr>
      <w:r>
        <w:t xml:space="preserve">Einen </w:t>
      </w:r>
      <w:proofErr w:type="spellStart"/>
      <w:r>
        <w:t>gestalt</w:t>
      </w:r>
      <w:proofErr w:type="spellEnd"/>
      <w:r>
        <w:t xml:space="preserve"> wie einen </w:t>
      </w:r>
      <w:proofErr w:type="spellStart"/>
      <w:r>
        <w:t>menschen</w:t>
      </w:r>
      <w:proofErr w:type="spellEnd"/>
      <w:r>
        <w:t xml:space="preserve"> </w:t>
      </w:r>
      <w:proofErr w:type="spellStart"/>
      <w:r>
        <w:t>auffm</w:t>
      </w:r>
      <w:proofErr w:type="spellEnd"/>
      <w:r>
        <w:t xml:space="preserve"> </w:t>
      </w:r>
      <w:proofErr w:type="spellStart"/>
      <w:r>
        <w:t>Stuel</w:t>
      </w:r>
      <w:proofErr w:type="spellEnd"/>
      <w:r>
        <w:t xml:space="preserve"> sitzen / </w:t>
      </w:r>
      <w:proofErr w:type="spellStart"/>
      <w:r>
        <w:t>deuttet</w:t>
      </w:r>
      <w:proofErr w:type="spellEnd"/>
      <w:r>
        <w:t xml:space="preserve"> / Gottes ewigen </w:t>
      </w:r>
      <w:proofErr w:type="spellStart"/>
      <w:r>
        <w:t>Sone</w:t>
      </w:r>
      <w:proofErr w:type="spellEnd"/>
      <w:r>
        <w:t xml:space="preserve"> CHRISTUM von </w:t>
      </w:r>
      <w:proofErr w:type="spellStart"/>
      <w:r>
        <w:t>ewigher</w:t>
      </w:r>
      <w:proofErr w:type="spellEnd"/>
      <w:r>
        <w:t xml:space="preserve"> zur rechten des Vatters gewest / daher Sach. 13. Einen man neben mir und hie eines </w:t>
      </w:r>
      <w:proofErr w:type="spellStart"/>
      <w:r>
        <w:t>menschen</w:t>
      </w:r>
      <w:proofErr w:type="spellEnd"/>
      <w:r>
        <w:t xml:space="preserve"> </w:t>
      </w:r>
      <w:proofErr w:type="spellStart"/>
      <w:r>
        <w:t>gestalt</w:t>
      </w:r>
      <w:proofErr w:type="spellEnd"/>
      <w:r>
        <w:t xml:space="preserve"> </w:t>
      </w:r>
      <w:proofErr w:type="spellStart"/>
      <w:r>
        <w:t>genennet</w:t>
      </w:r>
      <w:proofErr w:type="spellEnd"/>
      <w:r>
        <w:t xml:space="preserve"> das er </w:t>
      </w:r>
      <w:proofErr w:type="spellStart"/>
      <w:r>
        <w:t>mensch</w:t>
      </w:r>
      <w:proofErr w:type="spellEnd"/>
      <w:r>
        <w:t xml:space="preserve"> werden </w:t>
      </w:r>
      <w:proofErr w:type="spellStart"/>
      <w:r>
        <w:t>solt</w:t>
      </w:r>
      <w:proofErr w:type="spellEnd"/>
      <w:r>
        <w:t xml:space="preserve"> zu seiner zeit und in der selben </w:t>
      </w:r>
      <w:proofErr w:type="spellStart"/>
      <w:r>
        <w:t>menscheit</w:t>
      </w:r>
      <w:proofErr w:type="spellEnd"/>
      <w:r>
        <w:t xml:space="preserve"> nach seiner </w:t>
      </w:r>
      <w:proofErr w:type="spellStart"/>
      <w:r>
        <w:t>aufferstehung</w:t>
      </w:r>
      <w:proofErr w:type="spellEnd"/>
      <w:r>
        <w:t xml:space="preserve"> im </w:t>
      </w:r>
      <w:proofErr w:type="spellStart"/>
      <w:r>
        <w:t>Himel</w:t>
      </w:r>
      <w:proofErr w:type="spellEnd"/>
      <w:r>
        <w:t xml:space="preserve"> auch sitzen und </w:t>
      </w:r>
      <w:proofErr w:type="spellStart"/>
      <w:r>
        <w:t>regiren</w:t>
      </w:r>
      <w:proofErr w:type="spellEnd"/>
      <w:r>
        <w:t xml:space="preserve"> </w:t>
      </w:r>
      <w:proofErr w:type="spellStart"/>
      <w:r>
        <w:t>solt</w:t>
      </w:r>
      <w:proofErr w:type="spellEnd"/>
      <w:r>
        <w:t xml:space="preserve"> (denn </w:t>
      </w:r>
      <w:proofErr w:type="spellStart"/>
      <w:r>
        <w:t>Stuel</w:t>
      </w:r>
      <w:proofErr w:type="spellEnd"/>
      <w:r>
        <w:t xml:space="preserve"> </w:t>
      </w:r>
      <w:proofErr w:type="spellStart"/>
      <w:r>
        <w:t>heist</w:t>
      </w:r>
      <w:proofErr w:type="spellEnd"/>
      <w:r>
        <w:t xml:space="preserve"> </w:t>
      </w:r>
      <w:proofErr w:type="spellStart"/>
      <w:r>
        <w:t>regiment</w:t>
      </w:r>
      <w:proofErr w:type="spellEnd"/>
      <w:r>
        <w:t xml:space="preserve"> und sitzen </w:t>
      </w:r>
      <w:proofErr w:type="spellStart"/>
      <w:r>
        <w:t>regiren</w:t>
      </w:r>
      <w:proofErr w:type="spellEnd"/>
      <w:r>
        <w:t xml:space="preserve">) bis an </w:t>
      </w:r>
      <w:proofErr w:type="spellStart"/>
      <w:r>
        <w:t>Jungstentag</w:t>
      </w:r>
      <w:proofErr w:type="spellEnd"/>
      <w:r>
        <w:t xml:space="preserve"> / nach der </w:t>
      </w:r>
      <w:proofErr w:type="spellStart"/>
      <w:r>
        <w:t>weissagung</w:t>
      </w:r>
      <w:proofErr w:type="spellEnd"/>
      <w:r>
        <w:t xml:space="preserve"> </w:t>
      </w:r>
      <w:proofErr w:type="spellStart"/>
      <w:r>
        <w:t>Psal</w:t>
      </w:r>
      <w:proofErr w:type="spellEnd"/>
      <w:r>
        <w:t xml:space="preserve">. 110. Der Herr sprach zu meinem </w:t>
      </w:r>
      <w:proofErr w:type="spellStart"/>
      <w:r>
        <w:t>Hern</w:t>
      </w:r>
      <w:proofErr w:type="spellEnd"/>
      <w:r>
        <w:t xml:space="preserve"> setze dich zu meiner rechten bis das ich alle deine feinde zum </w:t>
      </w:r>
      <w:proofErr w:type="spellStart"/>
      <w:r>
        <w:t>schemel</w:t>
      </w:r>
      <w:proofErr w:type="spellEnd"/>
      <w:r>
        <w:t xml:space="preserve"> deiner </w:t>
      </w:r>
      <w:proofErr w:type="spellStart"/>
      <w:r>
        <w:t>fuesse</w:t>
      </w:r>
      <w:proofErr w:type="spellEnd"/>
      <w:r>
        <w:t xml:space="preserve"> lege. Uber dem </w:t>
      </w:r>
      <w:proofErr w:type="spellStart"/>
      <w:r>
        <w:t>Himel</w:t>
      </w:r>
      <w:proofErr w:type="spellEnd"/>
      <w:r>
        <w:t xml:space="preserve"> oben </w:t>
      </w:r>
      <w:proofErr w:type="spellStart"/>
      <w:r>
        <w:t>uber</w:t>
      </w:r>
      <w:proofErr w:type="spellEnd"/>
      <w:r>
        <w:t xml:space="preserve"> </w:t>
      </w:r>
      <w:proofErr w:type="spellStart"/>
      <w:r>
        <w:t>jnen</w:t>
      </w:r>
      <w:proofErr w:type="spellEnd"/>
      <w:r>
        <w:t xml:space="preserve"> </w:t>
      </w:r>
      <w:proofErr w:type="spellStart"/>
      <w:r>
        <w:t>gestalt</w:t>
      </w:r>
      <w:proofErr w:type="spellEnd"/>
      <w:r>
        <w:t xml:space="preserve"> sein wie einen Saphir / </w:t>
      </w:r>
      <w:proofErr w:type="spellStart"/>
      <w:r>
        <w:t>deuttet</w:t>
      </w:r>
      <w:proofErr w:type="spellEnd"/>
      <w:r>
        <w:t xml:space="preserve"> / </w:t>
      </w:r>
      <w:proofErr w:type="spellStart"/>
      <w:r>
        <w:t>auff</w:t>
      </w:r>
      <w:proofErr w:type="spellEnd"/>
      <w:r>
        <w:t xml:space="preserve"> die </w:t>
      </w:r>
      <w:proofErr w:type="spellStart"/>
      <w:r>
        <w:t>Saphirisch</w:t>
      </w:r>
      <w:proofErr w:type="spellEnd"/>
      <w:r>
        <w:t xml:space="preserve"> und </w:t>
      </w:r>
      <w:proofErr w:type="spellStart"/>
      <w:r>
        <w:t>Himelische</w:t>
      </w:r>
      <w:proofErr w:type="spellEnd"/>
      <w:r>
        <w:t xml:space="preserve"> </w:t>
      </w:r>
      <w:proofErr w:type="spellStart"/>
      <w:r>
        <w:t>schoene</w:t>
      </w:r>
      <w:proofErr w:type="spellEnd"/>
      <w:r>
        <w:t xml:space="preserve"> und </w:t>
      </w:r>
      <w:proofErr w:type="spellStart"/>
      <w:r>
        <w:t>festickeit</w:t>
      </w:r>
      <w:proofErr w:type="spellEnd"/>
      <w:r>
        <w:t xml:space="preserve"> des Reichs CHRISTI </w:t>
      </w:r>
      <w:proofErr w:type="spellStart"/>
      <w:r>
        <w:t>nemlich</w:t>
      </w:r>
      <w:proofErr w:type="spellEnd"/>
      <w:r>
        <w:t xml:space="preserve"> CHRISTI Reich wie von ewig her </w:t>
      </w:r>
      <w:proofErr w:type="spellStart"/>
      <w:r>
        <w:t>ehedenn</w:t>
      </w:r>
      <w:proofErr w:type="spellEnd"/>
      <w:r>
        <w:t xml:space="preserve"> er </w:t>
      </w:r>
      <w:proofErr w:type="spellStart"/>
      <w:r>
        <w:t>mensch</w:t>
      </w:r>
      <w:proofErr w:type="spellEnd"/>
      <w:r>
        <w:t xml:space="preserve"> ward also von seiner </w:t>
      </w:r>
      <w:proofErr w:type="spellStart"/>
      <w:r>
        <w:t>aufferstehung</w:t>
      </w:r>
      <w:proofErr w:type="spellEnd"/>
      <w:r>
        <w:t xml:space="preserve"> an </w:t>
      </w:r>
      <w:proofErr w:type="spellStart"/>
      <w:r>
        <w:t>herlich</w:t>
      </w:r>
      <w:proofErr w:type="spellEnd"/>
      <w:r>
        <w:t xml:space="preserve"> </w:t>
      </w:r>
      <w:proofErr w:type="spellStart"/>
      <w:r>
        <w:t>geschmuckt</w:t>
      </w:r>
      <w:proofErr w:type="spellEnd"/>
      <w:r>
        <w:t xml:space="preserve"> und fest </w:t>
      </w:r>
      <w:proofErr w:type="spellStart"/>
      <w:r>
        <w:t>seinw</w:t>
      </w:r>
      <w:proofErr w:type="spellEnd"/>
      <w:r>
        <w:t xml:space="preserve"> erden / wie </w:t>
      </w:r>
      <w:proofErr w:type="spellStart"/>
      <w:r>
        <w:t>Psal</w:t>
      </w:r>
      <w:proofErr w:type="spellEnd"/>
      <w:r>
        <w:t xml:space="preserve">. 93. auch </w:t>
      </w:r>
      <w:proofErr w:type="spellStart"/>
      <w:r>
        <w:t>rhumet</w:t>
      </w:r>
      <w:proofErr w:type="spellEnd"/>
      <w:r>
        <w:t xml:space="preserve"> / Der Herr ist </w:t>
      </w:r>
      <w:proofErr w:type="spellStart"/>
      <w:r>
        <w:t>Koenig</w:t>
      </w:r>
      <w:proofErr w:type="spellEnd"/>
      <w:r>
        <w:t xml:space="preserve"> und </w:t>
      </w:r>
      <w:proofErr w:type="spellStart"/>
      <w:r>
        <w:t>herlich</w:t>
      </w:r>
      <w:proofErr w:type="spellEnd"/>
      <w:r>
        <w:t xml:space="preserve"> </w:t>
      </w:r>
      <w:proofErr w:type="spellStart"/>
      <w:r>
        <w:t>geschmuckt</w:t>
      </w:r>
      <w:proofErr w:type="spellEnd"/>
      <w:r>
        <w:t xml:space="preserve"> von nu an stehet dein </w:t>
      </w:r>
      <w:proofErr w:type="spellStart"/>
      <w:r>
        <w:t>Stuel</w:t>
      </w:r>
      <w:proofErr w:type="spellEnd"/>
      <w:r>
        <w:t xml:space="preserve"> fest du bist ewig. Mit </w:t>
      </w:r>
      <w:proofErr w:type="spellStart"/>
      <w:r>
        <w:t>disen</w:t>
      </w:r>
      <w:proofErr w:type="spellEnd"/>
      <w:r>
        <w:t xml:space="preserve"> </w:t>
      </w:r>
      <w:proofErr w:type="spellStart"/>
      <w:r>
        <w:t>wortten</w:t>
      </w:r>
      <w:proofErr w:type="spellEnd"/>
      <w:r>
        <w:t xml:space="preserve"> (Und ich </w:t>
      </w:r>
      <w:proofErr w:type="spellStart"/>
      <w:r>
        <w:t>sahe</w:t>
      </w:r>
      <w:proofErr w:type="spellEnd"/>
      <w:r>
        <w:t xml:space="preserve"> das es war wie </w:t>
      </w:r>
      <w:proofErr w:type="spellStart"/>
      <w:r>
        <w:t>Liecht</w:t>
      </w:r>
      <w:proofErr w:type="spellEnd"/>
      <w:r>
        <w:t xml:space="preserve"> Helle) zeiget er an / Wie im </w:t>
      </w:r>
      <w:proofErr w:type="spellStart"/>
      <w:r>
        <w:t>Haßmal</w:t>
      </w:r>
      <w:proofErr w:type="spellEnd"/>
      <w:r>
        <w:t xml:space="preserve"> oder wie </w:t>
      </w:r>
      <w:proofErr w:type="spellStart"/>
      <w:r>
        <w:t>Liecht</w:t>
      </w:r>
      <w:proofErr w:type="spellEnd"/>
      <w:r>
        <w:t xml:space="preserve"> Helle Rot und weis und im </w:t>
      </w:r>
      <w:proofErr w:type="spellStart"/>
      <w:r>
        <w:t>Augestein</w:t>
      </w:r>
      <w:proofErr w:type="spellEnd"/>
      <w:r>
        <w:t xml:space="preserve"> </w:t>
      </w:r>
      <w:proofErr w:type="spellStart"/>
      <w:r>
        <w:t>Goldundsilber</w:t>
      </w:r>
      <w:proofErr w:type="spellEnd"/>
      <w:r>
        <w:t xml:space="preserve"> </w:t>
      </w:r>
      <w:proofErr w:type="spellStart"/>
      <w:r>
        <w:t>farbe</w:t>
      </w:r>
      <w:proofErr w:type="spellEnd"/>
      <w:r>
        <w:t xml:space="preserve"> scheinet / also in CHRISTO beide </w:t>
      </w:r>
      <w:proofErr w:type="spellStart"/>
      <w:r>
        <w:t>Gottliche</w:t>
      </w:r>
      <w:proofErr w:type="spellEnd"/>
      <w:r>
        <w:t xml:space="preserve"> und Menschliche </w:t>
      </w:r>
      <w:proofErr w:type="spellStart"/>
      <w:r>
        <w:t>nature</w:t>
      </w:r>
      <w:proofErr w:type="spellEnd"/>
      <w:r>
        <w:t xml:space="preserve"> vereiniget scheinen </w:t>
      </w:r>
      <w:proofErr w:type="spellStart"/>
      <w:r>
        <w:t>uber</w:t>
      </w:r>
      <w:proofErr w:type="spellEnd"/>
      <w:r>
        <w:t xml:space="preserve"> alles. Durch inwendig </w:t>
      </w:r>
      <w:proofErr w:type="spellStart"/>
      <w:r>
        <w:t>gestalt</w:t>
      </w:r>
      <w:proofErr w:type="spellEnd"/>
      <w:r>
        <w:t xml:space="preserve"> sein wie ein </w:t>
      </w:r>
      <w:proofErr w:type="spellStart"/>
      <w:r>
        <w:t>fewr</w:t>
      </w:r>
      <w:proofErr w:type="spellEnd"/>
      <w:r>
        <w:t xml:space="preserve"> </w:t>
      </w:r>
      <w:proofErr w:type="spellStart"/>
      <w:r>
        <w:t>umb</w:t>
      </w:r>
      <w:proofErr w:type="spellEnd"/>
      <w:r>
        <w:t xml:space="preserve"> und </w:t>
      </w:r>
      <w:proofErr w:type="spellStart"/>
      <w:r>
        <w:t>umb</w:t>
      </w:r>
      <w:proofErr w:type="spellEnd"/>
      <w:r>
        <w:t xml:space="preserve"> / </w:t>
      </w:r>
      <w:proofErr w:type="spellStart"/>
      <w:r>
        <w:t>deuttet</w:t>
      </w:r>
      <w:proofErr w:type="spellEnd"/>
      <w:r>
        <w:t xml:space="preserve"> er / in des </w:t>
      </w:r>
      <w:proofErr w:type="spellStart"/>
      <w:r>
        <w:t>menschen</w:t>
      </w:r>
      <w:proofErr w:type="spellEnd"/>
      <w:r>
        <w:t xml:space="preserve"> CHRISTI Gottheit voller </w:t>
      </w:r>
      <w:proofErr w:type="spellStart"/>
      <w:r>
        <w:t>gnaden</w:t>
      </w:r>
      <w:proofErr w:type="spellEnd"/>
      <w:r>
        <w:t xml:space="preserve"> </w:t>
      </w:r>
      <w:proofErr w:type="spellStart"/>
      <w:r>
        <w:t>barmhertzickeit</w:t>
      </w:r>
      <w:proofErr w:type="spellEnd"/>
      <w:r>
        <w:t xml:space="preserve"> und </w:t>
      </w:r>
      <w:proofErr w:type="spellStart"/>
      <w:r>
        <w:t>fewriger</w:t>
      </w:r>
      <w:proofErr w:type="spellEnd"/>
      <w:r>
        <w:t xml:space="preserve"> liebe gegen alle </w:t>
      </w:r>
      <w:proofErr w:type="spellStart"/>
      <w:r>
        <w:t>buesser</w:t>
      </w:r>
      <w:proofErr w:type="spellEnd"/>
      <w:r>
        <w:t xml:space="preserve"> sie </w:t>
      </w:r>
      <w:proofErr w:type="spellStart"/>
      <w:r>
        <w:t>zuerloesen</w:t>
      </w:r>
      <w:proofErr w:type="spellEnd"/>
      <w:r>
        <w:t xml:space="preserve"> und seligzumachen. </w:t>
      </w:r>
    </w:p>
    <w:p w14:paraId="23F3A311" w14:textId="77777777" w:rsidR="0049086B" w:rsidRDefault="0049086B" w:rsidP="0049086B">
      <w:pPr>
        <w:pStyle w:val="StandardWeb"/>
      </w:pPr>
      <w:r>
        <w:t xml:space="preserve">Wie er aber mit </w:t>
      </w:r>
      <w:proofErr w:type="spellStart"/>
      <w:r>
        <w:t>disen</w:t>
      </w:r>
      <w:proofErr w:type="spellEnd"/>
      <w:r>
        <w:t xml:space="preserve"> </w:t>
      </w:r>
      <w:proofErr w:type="spellStart"/>
      <w:r>
        <w:t>wortten</w:t>
      </w:r>
      <w:proofErr w:type="spellEnd"/>
      <w:r>
        <w:t xml:space="preserve"> (von seinen </w:t>
      </w:r>
      <w:proofErr w:type="spellStart"/>
      <w:r>
        <w:t>lenden</w:t>
      </w:r>
      <w:proofErr w:type="spellEnd"/>
      <w:r>
        <w:t xml:space="preserve"> </w:t>
      </w:r>
      <w:proofErr w:type="spellStart"/>
      <w:r>
        <w:t>uber</w:t>
      </w:r>
      <w:proofErr w:type="spellEnd"/>
      <w:r>
        <w:t xml:space="preserve"> sich und unter sich sehen wie </w:t>
      </w:r>
      <w:proofErr w:type="spellStart"/>
      <w:r>
        <w:t>fewr</w:t>
      </w:r>
      <w:proofErr w:type="spellEnd"/>
      <w:r>
        <w:t xml:space="preserve"> </w:t>
      </w:r>
      <w:proofErr w:type="spellStart"/>
      <w:r>
        <w:t>glentzen</w:t>
      </w:r>
      <w:proofErr w:type="spellEnd"/>
      <w:r>
        <w:t xml:space="preserve"> </w:t>
      </w:r>
      <w:proofErr w:type="spellStart"/>
      <w:r>
        <w:t>umb</w:t>
      </w:r>
      <w:proofErr w:type="spellEnd"/>
      <w:r>
        <w:t xml:space="preserve"> und </w:t>
      </w:r>
      <w:proofErr w:type="spellStart"/>
      <w:r>
        <w:t>umb</w:t>
      </w:r>
      <w:proofErr w:type="spellEnd"/>
      <w:r>
        <w:t xml:space="preserve">) durch </w:t>
      </w:r>
      <w:proofErr w:type="spellStart"/>
      <w:r>
        <w:t>lenden</w:t>
      </w:r>
      <w:proofErr w:type="spellEnd"/>
      <w:r>
        <w:t xml:space="preserve"> seine </w:t>
      </w:r>
      <w:proofErr w:type="spellStart"/>
      <w:r>
        <w:t>menscheit</w:t>
      </w:r>
      <w:proofErr w:type="spellEnd"/>
      <w:r>
        <w:t xml:space="preserve"> verstanden </w:t>
      </w:r>
      <w:proofErr w:type="spellStart"/>
      <w:r>
        <w:t>wil</w:t>
      </w:r>
      <w:proofErr w:type="spellEnd"/>
      <w:r>
        <w:t xml:space="preserve"> haben / und </w:t>
      </w:r>
      <w:proofErr w:type="spellStart"/>
      <w:r>
        <w:t>deutten</w:t>
      </w:r>
      <w:proofErr w:type="spellEnd"/>
      <w:r>
        <w:t xml:space="preserve"> / Das CHRISTUS ein solcher </w:t>
      </w:r>
      <w:proofErr w:type="spellStart"/>
      <w:r>
        <w:t>Koenig</w:t>
      </w:r>
      <w:proofErr w:type="spellEnd"/>
      <w:r>
        <w:t xml:space="preserve"> </w:t>
      </w:r>
      <w:proofErr w:type="spellStart"/>
      <w:r>
        <w:t>seie</w:t>
      </w:r>
      <w:proofErr w:type="spellEnd"/>
      <w:r>
        <w:t xml:space="preserve"> wie </w:t>
      </w:r>
      <w:proofErr w:type="spellStart"/>
      <w:r>
        <w:t>Psal</w:t>
      </w:r>
      <w:proofErr w:type="spellEnd"/>
      <w:r>
        <w:t xml:space="preserve">. 45. </w:t>
      </w:r>
      <w:proofErr w:type="spellStart"/>
      <w:r>
        <w:t>jnen</w:t>
      </w:r>
      <w:proofErr w:type="spellEnd"/>
      <w:r>
        <w:t xml:space="preserve"> beschreibet und spricht / dein </w:t>
      </w:r>
      <w:proofErr w:type="spellStart"/>
      <w:r>
        <w:t>scepter</w:t>
      </w:r>
      <w:proofErr w:type="spellEnd"/>
      <w:r>
        <w:t xml:space="preserve"> ist ein gerade </w:t>
      </w:r>
      <w:proofErr w:type="spellStart"/>
      <w:r>
        <w:t>scepter</w:t>
      </w:r>
      <w:proofErr w:type="spellEnd"/>
      <w:r>
        <w:t xml:space="preserve"> du hassest Gottlos wesen und liebest </w:t>
      </w:r>
      <w:proofErr w:type="spellStart"/>
      <w:r>
        <w:t>gerechtickeit</w:t>
      </w:r>
      <w:proofErr w:type="spellEnd"/>
      <w:r>
        <w:t xml:space="preserve"> / Summa den Gottlosen </w:t>
      </w:r>
      <w:proofErr w:type="spellStart"/>
      <w:r>
        <w:t>unbusfertigen</w:t>
      </w:r>
      <w:proofErr w:type="spellEnd"/>
      <w:r>
        <w:t xml:space="preserve"> </w:t>
      </w:r>
      <w:proofErr w:type="spellStart"/>
      <w:r>
        <w:t>unglewbigen</w:t>
      </w:r>
      <w:proofErr w:type="spellEnd"/>
      <w:r>
        <w:t xml:space="preserve"> ein fressend und verzehrend </w:t>
      </w:r>
      <w:proofErr w:type="spellStart"/>
      <w:r>
        <w:t>fewer</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(gleich wie der Regenbogen stehet in den </w:t>
      </w:r>
      <w:proofErr w:type="spellStart"/>
      <w:r>
        <w:t>Wolcken</w:t>
      </w:r>
      <w:proofErr w:type="spellEnd"/>
      <w:r>
        <w:t xml:space="preserve"> wenn es </w:t>
      </w:r>
      <w:proofErr w:type="spellStart"/>
      <w:r>
        <w:t>geregent</w:t>
      </w:r>
      <w:proofErr w:type="spellEnd"/>
      <w:r>
        <w:t xml:space="preserve"> hat / </w:t>
      </w:r>
      <w:proofErr w:type="spellStart"/>
      <w:r>
        <w:t>deutten</w:t>
      </w:r>
      <w:proofErr w:type="spellEnd"/>
      <w:r>
        <w:t xml:space="preserve"> / Wie der Regenbogen ein </w:t>
      </w:r>
      <w:proofErr w:type="spellStart"/>
      <w:r>
        <w:t>zeichen</w:t>
      </w:r>
      <w:proofErr w:type="spellEnd"/>
      <w:r>
        <w:t xml:space="preserve"> des </w:t>
      </w:r>
      <w:proofErr w:type="spellStart"/>
      <w:r>
        <w:t>frides</w:t>
      </w:r>
      <w:proofErr w:type="spellEnd"/>
      <w:r>
        <w:t xml:space="preserve"> ist Ge. 9. Also CHRISTI Reich allen </w:t>
      </w:r>
      <w:proofErr w:type="spellStart"/>
      <w:r>
        <w:t>bussern</w:t>
      </w:r>
      <w:proofErr w:type="spellEnd"/>
      <w:r>
        <w:t xml:space="preserve"> ein gnadenreich darinnen eitel </w:t>
      </w:r>
      <w:proofErr w:type="spellStart"/>
      <w:r>
        <w:t>vergebung</w:t>
      </w:r>
      <w:proofErr w:type="spellEnd"/>
      <w:r>
        <w:t xml:space="preserve"> und </w:t>
      </w:r>
      <w:proofErr w:type="spellStart"/>
      <w:r>
        <w:t>erloesung</w:t>
      </w:r>
      <w:proofErr w:type="spellEnd"/>
      <w:r>
        <w:t xml:space="preserve"> ist Col. 1.) </w:t>
      </w:r>
    </w:p>
    <w:p w14:paraId="54C39B97" w14:textId="77777777" w:rsidR="0049086B" w:rsidRDefault="0049086B" w:rsidP="0049086B">
      <w:pPr>
        <w:pStyle w:val="StandardWeb"/>
      </w:pPr>
      <w:r>
        <w:t xml:space="preserve">Daraus erscheinet / das er mit </w:t>
      </w:r>
      <w:proofErr w:type="spellStart"/>
      <w:r>
        <w:t>disen</w:t>
      </w:r>
      <w:proofErr w:type="spellEnd"/>
      <w:r>
        <w:t xml:space="preserve"> </w:t>
      </w:r>
      <w:proofErr w:type="spellStart"/>
      <w:r>
        <w:t>wortten</w:t>
      </w:r>
      <w:proofErr w:type="spellEnd"/>
      <w:r>
        <w:t xml:space="preserve"> (</w:t>
      </w:r>
      <w:proofErr w:type="spellStart"/>
      <w:r>
        <w:t>dis</w:t>
      </w:r>
      <w:proofErr w:type="spellEnd"/>
      <w:r>
        <w:t xml:space="preserve"> war das ansehen der </w:t>
      </w:r>
      <w:proofErr w:type="spellStart"/>
      <w:r>
        <w:t>Herlickeit</w:t>
      </w:r>
      <w:proofErr w:type="spellEnd"/>
      <w:r>
        <w:t xml:space="preserve"> des </w:t>
      </w:r>
      <w:proofErr w:type="spellStart"/>
      <w:r>
        <w:t>Hern</w:t>
      </w:r>
      <w:proofErr w:type="spellEnd"/>
      <w:r>
        <w:t xml:space="preserve">) Die Summa </w:t>
      </w:r>
      <w:proofErr w:type="spellStart"/>
      <w:r>
        <w:t>dises</w:t>
      </w:r>
      <w:proofErr w:type="spellEnd"/>
      <w:r>
        <w:t xml:space="preserve"> </w:t>
      </w:r>
      <w:proofErr w:type="spellStart"/>
      <w:r>
        <w:t>gantzen</w:t>
      </w:r>
      <w:proofErr w:type="spellEnd"/>
      <w:r>
        <w:t xml:space="preserve"> </w:t>
      </w:r>
      <w:proofErr w:type="spellStart"/>
      <w:r>
        <w:t>Capitels</w:t>
      </w:r>
      <w:proofErr w:type="spellEnd"/>
      <w:r>
        <w:t xml:space="preserve"> </w:t>
      </w:r>
      <w:proofErr w:type="spellStart"/>
      <w:r>
        <w:t>begreiffen</w:t>
      </w:r>
      <w:proofErr w:type="spellEnd"/>
      <w:r>
        <w:t xml:space="preserve"> / und </w:t>
      </w:r>
      <w:proofErr w:type="spellStart"/>
      <w:r>
        <w:t>leren</w:t>
      </w:r>
      <w:proofErr w:type="spellEnd"/>
      <w:r>
        <w:t xml:space="preserve"> / das er mit allen </w:t>
      </w:r>
      <w:proofErr w:type="spellStart"/>
      <w:r>
        <w:t>gesichten</w:t>
      </w:r>
      <w:proofErr w:type="spellEnd"/>
      <w:r>
        <w:t xml:space="preserve"> </w:t>
      </w:r>
      <w:proofErr w:type="spellStart"/>
      <w:r>
        <w:t>dises</w:t>
      </w:r>
      <w:proofErr w:type="spellEnd"/>
      <w:r>
        <w:t xml:space="preserve"> </w:t>
      </w:r>
      <w:proofErr w:type="spellStart"/>
      <w:r>
        <w:t>Capitels</w:t>
      </w:r>
      <w:proofErr w:type="spellEnd"/>
      <w:r>
        <w:t xml:space="preserve"> nichts anders weissagen wolle / denn das in allen </w:t>
      </w:r>
      <w:proofErr w:type="spellStart"/>
      <w:r>
        <w:t>verheissungen</w:t>
      </w:r>
      <w:proofErr w:type="spellEnd"/>
      <w:r>
        <w:t xml:space="preserve"> Gottes von CHRISTO vom </w:t>
      </w:r>
      <w:proofErr w:type="spellStart"/>
      <w:r>
        <w:t>Predigampt</w:t>
      </w:r>
      <w:proofErr w:type="spellEnd"/>
      <w:r>
        <w:t xml:space="preserve"> von der Christenheit </w:t>
      </w:r>
      <w:proofErr w:type="spellStart"/>
      <w:r>
        <w:t>klarlich</w:t>
      </w:r>
      <w:proofErr w:type="spellEnd"/>
      <w:r>
        <w:t xml:space="preserve"> ausgedruckt / </w:t>
      </w:r>
      <w:proofErr w:type="spellStart"/>
      <w:r>
        <w:t>nemlich</w:t>
      </w:r>
      <w:proofErr w:type="spellEnd"/>
      <w:r>
        <w:t xml:space="preserve"> das Gottes </w:t>
      </w:r>
      <w:proofErr w:type="spellStart"/>
      <w:r>
        <w:t>Allmechtiger</w:t>
      </w:r>
      <w:proofErr w:type="spellEnd"/>
      <w:r>
        <w:t xml:space="preserve"> und ewiger </w:t>
      </w:r>
      <w:proofErr w:type="spellStart"/>
      <w:r>
        <w:t>Sone</w:t>
      </w:r>
      <w:proofErr w:type="spellEnd"/>
      <w:r>
        <w:t xml:space="preserve"> CHRISTUS </w:t>
      </w:r>
      <w:proofErr w:type="spellStart"/>
      <w:r>
        <w:t>mensch</w:t>
      </w:r>
      <w:proofErr w:type="spellEnd"/>
      <w:r>
        <w:t xml:space="preserve"> werden und durch sein Evangelisch </w:t>
      </w:r>
      <w:proofErr w:type="spellStart"/>
      <w:r>
        <w:t>Predigampt</w:t>
      </w:r>
      <w:proofErr w:type="spellEnd"/>
      <w:r>
        <w:t xml:space="preserve"> ein Geistlich Reich </w:t>
      </w:r>
      <w:proofErr w:type="spellStart"/>
      <w:r>
        <w:t>auff</w:t>
      </w:r>
      <w:proofErr w:type="spellEnd"/>
      <w:r>
        <w:t xml:space="preserve"> erden </w:t>
      </w:r>
      <w:proofErr w:type="spellStart"/>
      <w:r>
        <w:t>uber</w:t>
      </w:r>
      <w:proofErr w:type="spellEnd"/>
      <w:r>
        <w:t xml:space="preserve"> alles </w:t>
      </w:r>
      <w:proofErr w:type="spellStart"/>
      <w:r>
        <w:t>stifften</w:t>
      </w:r>
      <w:proofErr w:type="spellEnd"/>
      <w:r>
        <w:t xml:space="preserve"> werde darinnen er mit Gottes </w:t>
      </w:r>
      <w:proofErr w:type="spellStart"/>
      <w:r>
        <w:t>Wortt</w:t>
      </w:r>
      <w:proofErr w:type="spellEnd"/>
      <w:r>
        <w:t xml:space="preserve"> und Geist eine Gemeine der </w:t>
      </w:r>
      <w:proofErr w:type="spellStart"/>
      <w:r>
        <w:t>Christglewbigen</w:t>
      </w:r>
      <w:proofErr w:type="spellEnd"/>
      <w:r>
        <w:t xml:space="preserve"> </w:t>
      </w:r>
      <w:proofErr w:type="spellStart"/>
      <w:r>
        <w:t>versamlen</w:t>
      </w:r>
      <w:proofErr w:type="spellEnd"/>
      <w:r>
        <w:t xml:space="preserve"> werde die bei Gott ewig lebe CHRISTI leib </w:t>
      </w:r>
      <w:proofErr w:type="spellStart"/>
      <w:r>
        <w:t>ehnlich</w:t>
      </w:r>
      <w:proofErr w:type="spellEnd"/>
      <w:r>
        <w:t xml:space="preserve">: AMEN. </w:t>
      </w:r>
    </w:p>
    <w:p w14:paraId="6F34D694" w14:textId="77777777" w:rsidR="0049086B" w:rsidRDefault="0049086B" w:rsidP="0049086B">
      <w:pPr>
        <w:pStyle w:val="StandardWeb"/>
      </w:pPr>
      <w:proofErr w:type="spellStart"/>
      <w:r>
        <w:t>Geprediget</w:t>
      </w:r>
      <w:proofErr w:type="spellEnd"/>
      <w:r>
        <w:t xml:space="preserve"> geschrieben gedruckt </w:t>
      </w:r>
      <w:r>
        <w:br/>
        <w:t xml:space="preserve">zu Rostock </w:t>
      </w:r>
      <w:proofErr w:type="spellStart"/>
      <w:r>
        <w:t>M.D.LV</w:t>
      </w:r>
      <w:proofErr w:type="spellEnd"/>
      <w:r>
        <w:t xml:space="preserve">. </w:t>
      </w:r>
    </w:p>
    <w:p w14:paraId="5918ED17" w14:textId="77777777" w:rsidR="0049086B" w:rsidRDefault="0049086B" w:rsidP="0049086B">
      <w:pPr>
        <w:pStyle w:val="StandardWeb"/>
      </w:pPr>
      <w:r>
        <w:rPr>
          <w:rStyle w:val="HTMLCode"/>
          <w:rFonts w:eastAsiaTheme="majorEastAsia"/>
        </w:rPr>
        <w:t>Aus dem Original abgeschrieben</w:t>
      </w:r>
      <w:r>
        <w:t xml:space="preserve"> </w:t>
      </w:r>
    </w:p>
    <w:p w14:paraId="6481A353" w14:textId="5667C09F" w:rsidR="00BD71A4" w:rsidRDefault="00BD71A4">
      <w:pPr>
        <w:spacing w:after="0" w:line="240" w:lineRule="auto"/>
      </w:pPr>
    </w:p>
    <w:p w14:paraId="5C639F1C" w14:textId="77777777" w:rsidR="00BD71A4" w:rsidRDefault="00BD71A4">
      <w:pPr>
        <w:spacing w:after="0" w:line="240" w:lineRule="auto"/>
        <w:rPr>
          <w:rFonts w:eastAsia="Times New Roman"/>
          <w:b/>
          <w:bCs/>
          <w:color w:val="000000"/>
          <w:kern w:val="36"/>
          <w:sz w:val="36"/>
          <w:szCs w:val="48"/>
          <w:lang w:eastAsia="de-DE"/>
        </w:rPr>
      </w:pPr>
      <w:r>
        <w:br w:type="page"/>
      </w:r>
    </w:p>
    <w:p w14:paraId="74DBEDF4" w14:textId="77777777" w:rsidR="00D5498D" w:rsidRPr="00D5498D" w:rsidRDefault="00D5498D" w:rsidP="008E63BE">
      <w:pPr>
        <w:pStyle w:val="berschrift1"/>
      </w:pPr>
      <w:r w:rsidRPr="00D5498D">
        <w:t>Quellen:</w:t>
      </w:r>
    </w:p>
    <w:p w14:paraId="3444A25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8152226" w14:textId="77777777" w:rsidR="00BD71A4" w:rsidRDefault="00D934B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DCBE245" w14:textId="77777777" w:rsidR="00BD71A4" w:rsidRDefault="00D934B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1B4626F" w14:textId="77777777" w:rsidR="00BD71A4" w:rsidRDefault="00D934B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0310F6C" w14:textId="77777777" w:rsidR="00BD71A4" w:rsidRDefault="00D934B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529669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050BB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3D48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0695C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DACCC4F" w14:textId="77777777" w:rsidR="00082307" w:rsidRDefault="00BD71A4" w:rsidP="00BD71A4">
      <w:pPr>
        <w:pStyle w:val="berschrift1"/>
      </w:pPr>
      <w:r>
        <w:t>Spendenaufruf</w:t>
      </w:r>
    </w:p>
    <w:p w14:paraId="0926C47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F4B29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8E5B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D4734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FB1F58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9246EF1" w14:textId="77777777" w:rsidR="00BD71A4" w:rsidRDefault="00D934B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5C0F0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5E700E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A1B35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0D6B8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60E3C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44C"/>
    <w:rsid w:val="000700B0"/>
    <w:rsid w:val="00082307"/>
    <w:rsid w:val="000C66E5"/>
    <w:rsid w:val="000D088F"/>
    <w:rsid w:val="00122BD9"/>
    <w:rsid w:val="001F54C4"/>
    <w:rsid w:val="0022039F"/>
    <w:rsid w:val="00272484"/>
    <w:rsid w:val="00297F83"/>
    <w:rsid w:val="002E6D11"/>
    <w:rsid w:val="00381C0C"/>
    <w:rsid w:val="0049086B"/>
    <w:rsid w:val="00537F59"/>
    <w:rsid w:val="0058244C"/>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934B3"/>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33A0"/>
  <w15:chartTrackingRefBased/>
  <w15:docId w15:val="{2993D761-9307-432E-A69A-48BAC3B7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9086B"/>
    <w:rPr>
      <w:i/>
      <w:iCs/>
    </w:rPr>
  </w:style>
  <w:style w:type="character" w:styleId="HTMLCode">
    <w:name w:val="HTML Code"/>
    <w:basedOn w:val="Absatz-Standardschriftart"/>
    <w:uiPriority w:val="99"/>
    <w:semiHidden/>
    <w:unhideWhenUsed/>
    <w:rsid w:val="0049086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01126265">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78480473">
      <w:bodyDiv w:val="1"/>
      <w:marLeft w:val="0"/>
      <w:marRight w:val="0"/>
      <w:marTop w:val="0"/>
      <w:marBottom w:val="0"/>
      <w:divBdr>
        <w:top w:val="none" w:sz="0" w:space="0" w:color="auto"/>
        <w:left w:val="none" w:sz="0" w:space="0" w:color="auto"/>
        <w:bottom w:val="none" w:sz="0" w:space="0" w:color="auto"/>
        <w:right w:val="none" w:sz="0" w:space="0" w:color="auto"/>
      </w:divBdr>
      <w:divsChild>
        <w:div w:id="1986858079">
          <w:marLeft w:val="0"/>
          <w:marRight w:val="0"/>
          <w:marTop w:val="0"/>
          <w:marBottom w:val="0"/>
          <w:divBdr>
            <w:top w:val="none" w:sz="0" w:space="0" w:color="auto"/>
            <w:left w:val="none" w:sz="0" w:space="0" w:color="auto"/>
            <w:bottom w:val="none" w:sz="0" w:space="0" w:color="auto"/>
            <w:right w:val="none" w:sz="0" w:space="0" w:color="auto"/>
          </w:divBdr>
        </w:div>
        <w:div w:id="296451503">
          <w:marLeft w:val="0"/>
          <w:marRight w:val="0"/>
          <w:marTop w:val="0"/>
          <w:marBottom w:val="0"/>
          <w:divBdr>
            <w:top w:val="none" w:sz="0" w:space="0" w:color="auto"/>
            <w:left w:val="none" w:sz="0" w:space="0" w:color="auto"/>
            <w:bottom w:val="none" w:sz="0" w:space="0" w:color="auto"/>
            <w:right w:val="none" w:sz="0" w:space="0" w:color="auto"/>
          </w:divBdr>
        </w:div>
        <w:div w:id="1102337979">
          <w:marLeft w:val="0"/>
          <w:marRight w:val="0"/>
          <w:marTop w:val="0"/>
          <w:marBottom w:val="0"/>
          <w:divBdr>
            <w:top w:val="none" w:sz="0" w:space="0" w:color="auto"/>
            <w:left w:val="none" w:sz="0" w:space="0" w:color="auto"/>
            <w:bottom w:val="none" w:sz="0" w:space="0" w:color="auto"/>
            <w:right w:val="none" w:sz="0" w:space="0" w:color="auto"/>
          </w:divBdr>
        </w:div>
        <w:div w:id="814183182">
          <w:marLeft w:val="0"/>
          <w:marRight w:val="0"/>
          <w:marTop w:val="0"/>
          <w:marBottom w:val="0"/>
          <w:divBdr>
            <w:top w:val="none" w:sz="0" w:space="0" w:color="auto"/>
            <w:left w:val="none" w:sz="0" w:space="0" w:color="auto"/>
            <w:bottom w:val="none" w:sz="0" w:space="0" w:color="auto"/>
            <w:right w:val="none" w:sz="0" w:space="0" w:color="auto"/>
          </w:divBdr>
        </w:div>
        <w:div w:id="439185958">
          <w:marLeft w:val="0"/>
          <w:marRight w:val="0"/>
          <w:marTop w:val="0"/>
          <w:marBottom w:val="0"/>
          <w:divBdr>
            <w:top w:val="none" w:sz="0" w:space="0" w:color="auto"/>
            <w:left w:val="none" w:sz="0" w:space="0" w:color="auto"/>
            <w:bottom w:val="none" w:sz="0" w:space="0" w:color="auto"/>
            <w:right w:val="none" w:sz="0" w:space="0" w:color="auto"/>
          </w:divBdr>
        </w:div>
        <w:div w:id="1394114542">
          <w:marLeft w:val="0"/>
          <w:marRight w:val="0"/>
          <w:marTop w:val="0"/>
          <w:marBottom w:val="0"/>
          <w:divBdr>
            <w:top w:val="none" w:sz="0" w:space="0" w:color="auto"/>
            <w:left w:val="none" w:sz="0" w:space="0" w:color="auto"/>
            <w:bottom w:val="none" w:sz="0" w:space="0" w:color="auto"/>
            <w:right w:val="none" w:sz="0" w:space="0" w:color="auto"/>
          </w:divBdr>
        </w:div>
        <w:div w:id="150607611">
          <w:marLeft w:val="0"/>
          <w:marRight w:val="0"/>
          <w:marTop w:val="0"/>
          <w:marBottom w:val="0"/>
          <w:divBdr>
            <w:top w:val="none" w:sz="0" w:space="0" w:color="auto"/>
            <w:left w:val="none" w:sz="0" w:space="0" w:color="auto"/>
            <w:bottom w:val="none" w:sz="0" w:space="0" w:color="auto"/>
            <w:right w:val="none" w:sz="0" w:space="0" w:color="auto"/>
          </w:divBdr>
        </w:div>
        <w:div w:id="383331720">
          <w:marLeft w:val="0"/>
          <w:marRight w:val="0"/>
          <w:marTop w:val="0"/>
          <w:marBottom w:val="0"/>
          <w:divBdr>
            <w:top w:val="none" w:sz="0" w:space="0" w:color="auto"/>
            <w:left w:val="none" w:sz="0" w:space="0" w:color="auto"/>
            <w:bottom w:val="none" w:sz="0" w:space="0" w:color="auto"/>
            <w:right w:val="none" w:sz="0" w:space="0" w:color="auto"/>
          </w:divBdr>
        </w:div>
        <w:div w:id="105160944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6976</Words>
  <Characters>43954</Characters>
  <Application>Microsoft Office Word</Application>
  <DocSecurity>0</DocSecurity>
  <Lines>366</Lines>
  <Paragraphs>101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Stuel im Hi</dc:title>
  <dc:subject/>
  <dc:creator>Draconites, Johannes</dc:creator>
  <cp:keywords/>
  <dc:description/>
  <cp:lastModifiedBy>webmaster@glaubensstimme.de</cp:lastModifiedBy>
  <cp:revision>3</cp:revision>
  <dcterms:created xsi:type="dcterms:W3CDTF">2021-11-21T15:29:00Z</dcterms:created>
  <dcterms:modified xsi:type="dcterms:W3CDTF">2021-11-21T19:22:00Z</dcterms:modified>
  <dc:language>de</dc:language>
</cp:coreProperties>
</file>